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A939A" w14:textId="15E1F6B2" w:rsidR="00753AF2" w:rsidRDefault="001C4A00" w:rsidP="00753AF2">
      <w:pPr>
        <w:pStyle w:val="berschrift1"/>
        <w:rPr>
          <w:sz w:val="48"/>
        </w:rPr>
      </w:pPr>
      <w:r>
        <w:rPr>
          <w:noProof/>
          <w:sz w:val="48"/>
        </w:rPr>
        <w:drawing>
          <wp:inline distT="0" distB="0" distL="0" distR="0" wp14:anchorId="18C1C4D0" wp14:editId="1C60AF02">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9F7575" w14:textId="77777777" w:rsidR="007166CE" w:rsidRDefault="007166CE" w:rsidP="007166CE">
      <w:pPr>
        <w:pStyle w:val="berschrift1"/>
      </w:pPr>
      <w:r>
        <w:br w:type="page"/>
      </w:r>
      <w:r>
        <w:lastRenderedPageBreak/>
        <w:t>Vorwort</w:t>
      </w:r>
    </w:p>
    <w:p w14:paraId="466A167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EEBF771"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D8096B2" w14:textId="77777777" w:rsidR="007166CE" w:rsidRDefault="007166CE" w:rsidP="007166CE">
      <w:r>
        <w:t>Euch allen wünsche ich Gottes reichen Segen und dass Ihr für Euch interessante Texte hier findet. Für Anregungen bin ich immer dankbar.</w:t>
      </w:r>
    </w:p>
    <w:p w14:paraId="79221330" w14:textId="77777777" w:rsidR="007166CE" w:rsidRDefault="007166CE" w:rsidP="007166CE">
      <w:r>
        <w:t>Gruß &amp; Segen,</w:t>
      </w:r>
    </w:p>
    <w:p w14:paraId="2B470144" w14:textId="77777777" w:rsidR="007166CE" w:rsidRDefault="007166CE" w:rsidP="007166CE">
      <w:r>
        <w:t>Andreas</w:t>
      </w:r>
    </w:p>
    <w:p w14:paraId="5E0845A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65CB9F" w14:textId="1975A32D" w:rsidR="00BD71A4" w:rsidRDefault="00A20E90">
      <w:pPr>
        <w:spacing w:after="0" w:line="240" w:lineRule="auto"/>
      </w:pPr>
      <w:r>
        <w:rPr>
          <w:noProof/>
        </w:rPr>
        <w:drawing>
          <wp:inline distT="0" distB="0" distL="0" distR="0" wp14:anchorId="5101B21D" wp14:editId="59FA38DD">
            <wp:extent cx="5133975" cy="8172450"/>
            <wp:effectExtent l="0" t="0" r="9525"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133975" cy="8172450"/>
                    </a:xfrm>
                    <a:prstGeom prst="rect">
                      <a:avLst/>
                    </a:prstGeom>
                  </pic:spPr>
                </pic:pic>
              </a:graphicData>
            </a:graphic>
          </wp:inline>
        </w:drawing>
      </w:r>
    </w:p>
    <w:p w14:paraId="2241816F" w14:textId="77777777" w:rsidR="00BD71A4" w:rsidRDefault="00BD71A4">
      <w:pPr>
        <w:spacing w:after="0" w:line="240" w:lineRule="auto"/>
        <w:rPr>
          <w:rFonts w:eastAsia="Times New Roman"/>
          <w:b/>
          <w:bCs/>
          <w:color w:val="000000"/>
          <w:kern w:val="36"/>
          <w:sz w:val="36"/>
          <w:szCs w:val="48"/>
          <w:lang w:eastAsia="de-DE"/>
        </w:rPr>
      </w:pPr>
      <w:r>
        <w:br w:type="page"/>
      </w:r>
    </w:p>
    <w:p w14:paraId="73127FC8" w14:textId="77777777" w:rsidR="00A20E90" w:rsidRDefault="00A20E90" w:rsidP="00A20E90">
      <w:pPr>
        <w:pStyle w:val="berschrift1"/>
        <w:rPr>
          <w:sz w:val="48"/>
        </w:rPr>
      </w:pPr>
      <w:proofErr w:type="spellStart"/>
      <w:r>
        <w:t>Draconites</w:t>
      </w:r>
      <w:proofErr w:type="spellEnd"/>
      <w:r>
        <w:t xml:space="preserve">, Johannes - Von der Eherne Schlangen die Mose </w:t>
      </w:r>
      <w:proofErr w:type="spellStart"/>
      <w:r>
        <w:t>auffricht</w:t>
      </w:r>
      <w:proofErr w:type="spellEnd"/>
      <w:r>
        <w:t xml:space="preserve"> Zum </w:t>
      </w:r>
      <w:proofErr w:type="spellStart"/>
      <w:r>
        <w:t>FuerBild</w:t>
      </w:r>
      <w:proofErr w:type="spellEnd"/>
      <w:r>
        <w:t xml:space="preserve"> des </w:t>
      </w:r>
      <w:proofErr w:type="spellStart"/>
      <w:r>
        <w:t>Creutzes</w:t>
      </w:r>
      <w:proofErr w:type="spellEnd"/>
      <w:r>
        <w:t xml:space="preserve"> JESU CHRISTI.</w:t>
      </w:r>
    </w:p>
    <w:p w14:paraId="27BD00F6" w14:textId="77777777" w:rsidR="00A20E90" w:rsidRDefault="00A20E90" w:rsidP="00A20E90">
      <w:pPr>
        <w:pStyle w:val="StandardWeb"/>
      </w:pPr>
      <w:r>
        <w:t xml:space="preserve">DOCTOR IOANNES </w:t>
      </w:r>
      <w:proofErr w:type="spellStart"/>
      <w:r>
        <w:t>DRACONITES</w:t>
      </w:r>
      <w:proofErr w:type="spellEnd"/>
      <w:r>
        <w:t xml:space="preserve">. </w:t>
      </w:r>
    </w:p>
    <w:p w14:paraId="18DAA706" w14:textId="77777777" w:rsidR="00A20E90" w:rsidRDefault="00A20E90" w:rsidP="00A20E90">
      <w:pPr>
        <w:pStyle w:val="StandardWeb"/>
      </w:pPr>
      <w:r>
        <w:t xml:space="preserve">Nu. XXI. </w:t>
      </w:r>
      <w:r>
        <w:rPr>
          <w:rStyle w:val="Fett"/>
          <w:rFonts w:eastAsiaTheme="majorEastAsia"/>
        </w:rPr>
        <w:t xml:space="preserve">Wer gebissen ist und </w:t>
      </w:r>
      <w:proofErr w:type="spellStart"/>
      <w:r>
        <w:rPr>
          <w:rStyle w:val="Fett"/>
          <w:rFonts w:eastAsiaTheme="majorEastAsia"/>
        </w:rPr>
        <w:t>sihet</w:t>
      </w:r>
      <w:proofErr w:type="spellEnd"/>
      <w:r>
        <w:rPr>
          <w:rStyle w:val="Fett"/>
          <w:rFonts w:eastAsiaTheme="majorEastAsia"/>
        </w:rPr>
        <w:t xml:space="preserve"> die Eherne Schlangen an / der </w:t>
      </w:r>
      <w:proofErr w:type="spellStart"/>
      <w:r>
        <w:rPr>
          <w:rStyle w:val="Fett"/>
          <w:rFonts w:eastAsiaTheme="majorEastAsia"/>
        </w:rPr>
        <w:t>sol</w:t>
      </w:r>
      <w:proofErr w:type="spellEnd"/>
      <w:r>
        <w:rPr>
          <w:rStyle w:val="Fett"/>
          <w:rFonts w:eastAsiaTheme="majorEastAsia"/>
        </w:rPr>
        <w:t xml:space="preserve"> leben.</w:t>
      </w:r>
      <w:r>
        <w:t xml:space="preserve"> </w:t>
      </w:r>
    </w:p>
    <w:p w14:paraId="174659DD" w14:textId="77777777" w:rsidR="00A20E90" w:rsidRDefault="00A20E90" w:rsidP="00A20E90">
      <w:pPr>
        <w:pStyle w:val="StandardWeb"/>
      </w:pPr>
      <w:proofErr w:type="spellStart"/>
      <w:r>
        <w:t>M.D.LI</w:t>
      </w:r>
      <w:proofErr w:type="spellEnd"/>
      <w:r>
        <w:t xml:space="preserve">. </w:t>
      </w:r>
    </w:p>
    <w:p w14:paraId="00F22E1C" w14:textId="77777777" w:rsidR="00A20E90" w:rsidRDefault="00A20E90" w:rsidP="00A20E90">
      <w:pPr>
        <w:pStyle w:val="StandardWeb"/>
      </w:pPr>
      <w:r>
        <w:t xml:space="preserve">Nu. 21. </w:t>
      </w:r>
      <w:r>
        <w:rPr>
          <w:rStyle w:val="Fett"/>
          <w:rFonts w:eastAsiaTheme="majorEastAsia"/>
        </w:rPr>
        <w:t xml:space="preserve">Mose richtet die Eherne Schlangen </w:t>
      </w:r>
      <w:proofErr w:type="spellStart"/>
      <w:r>
        <w:rPr>
          <w:rStyle w:val="Fett"/>
          <w:rFonts w:eastAsiaTheme="majorEastAsia"/>
        </w:rPr>
        <w:t>auff</w:t>
      </w:r>
      <w:proofErr w:type="spellEnd"/>
      <w:r>
        <w:rPr>
          <w:rStyle w:val="Fett"/>
          <w:rFonts w:eastAsiaTheme="majorEastAsia"/>
        </w:rPr>
        <w:t xml:space="preserve"> zum Zeichen.</w:t>
      </w:r>
      <w:r>
        <w:t xml:space="preserve"> </w:t>
      </w:r>
    </w:p>
    <w:p w14:paraId="65DF8BD6" w14:textId="77777777" w:rsidR="00A20E90" w:rsidRDefault="00A20E90" w:rsidP="00A20E90">
      <w:pPr>
        <w:pStyle w:val="StandardWeb"/>
      </w:pPr>
      <w:r>
        <w:t xml:space="preserve">Jo. 3. </w:t>
      </w:r>
    </w:p>
    <w:p w14:paraId="4C047C44" w14:textId="77777777" w:rsidR="00A20E90" w:rsidRDefault="00A20E90" w:rsidP="00A20E90">
      <w:pPr>
        <w:pStyle w:val="StandardWeb"/>
      </w:pPr>
      <w:r>
        <w:rPr>
          <w:rStyle w:val="Fett"/>
          <w:rFonts w:eastAsiaTheme="majorEastAsia"/>
        </w:rPr>
        <w:t xml:space="preserve">Wie Mose die Schlangen in der </w:t>
      </w:r>
      <w:proofErr w:type="spellStart"/>
      <w:r>
        <w:rPr>
          <w:rStyle w:val="Fett"/>
          <w:rFonts w:eastAsiaTheme="majorEastAsia"/>
        </w:rPr>
        <w:t>Wuesten</w:t>
      </w:r>
      <w:proofErr w:type="spellEnd"/>
      <w:r>
        <w:rPr>
          <w:rStyle w:val="Fett"/>
          <w:rFonts w:eastAsiaTheme="majorEastAsia"/>
        </w:rPr>
        <w:t xml:space="preserve"> </w:t>
      </w:r>
      <w:proofErr w:type="spellStart"/>
      <w:r>
        <w:rPr>
          <w:rStyle w:val="Fett"/>
          <w:rFonts w:eastAsiaTheme="majorEastAsia"/>
        </w:rPr>
        <w:t>erhoehet</w:t>
      </w:r>
      <w:proofErr w:type="spellEnd"/>
      <w:r>
        <w:rPr>
          <w:rStyle w:val="Fett"/>
          <w:rFonts w:eastAsiaTheme="majorEastAsia"/>
        </w:rPr>
        <w:t xml:space="preserve">: Also </w:t>
      </w:r>
      <w:proofErr w:type="spellStart"/>
      <w:r>
        <w:rPr>
          <w:rStyle w:val="Fett"/>
          <w:rFonts w:eastAsiaTheme="majorEastAsia"/>
        </w:rPr>
        <w:t>mus</w:t>
      </w:r>
      <w:proofErr w:type="spellEnd"/>
      <w:r>
        <w:rPr>
          <w:rStyle w:val="Fett"/>
          <w:rFonts w:eastAsiaTheme="majorEastAsia"/>
        </w:rPr>
        <w:t xml:space="preserve"> des Menschen Son </w:t>
      </w:r>
      <w:proofErr w:type="spellStart"/>
      <w:r>
        <w:rPr>
          <w:rStyle w:val="Fett"/>
          <w:rFonts w:eastAsiaTheme="majorEastAsia"/>
        </w:rPr>
        <w:t>erhoehet</w:t>
      </w:r>
      <w:proofErr w:type="spellEnd"/>
      <w:r>
        <w:rPr>
          <w:rStyle w:val="Fett"/>
          <w:rFonts w:eastAsiaTheme="majorEastAsia"/>
        </w:rPr>
        <w:t xml:space="preserve"> werden / </w:t>
      </w:r>
      <w:proofErr w:type="spellStart"/>
      <w:r>
        <w:rPr>
          <w:rStyle w:val="Fett"/>
          <w:rFonts w:eastAsiaTheme="majorEastAsia"/>
        </w:rPr>
        <w:t>auff</w:t>
      </w:r>
      <w:proofErr w:type="spellEnd"/>
      <w:r>
        <w:rPr>
          <w:rStyle w:val="Fett"/>
          <w:rFonts w:eastAsiaTheme="majorEastAsia"/>
        </w:rPr>
        <w:t xml:space="preserve"> das alle die an In </w:t>
      </w:r>
      <w:proofErr w:type="spellStart"/>
      <w:r>
        <w:rPr>
          <w:rStyle w:val="Fett"/>
          <w:rFonts w:eastAsiaTheme="majorEastAsia"/>
        </w:rPr>
        <w:t>glewben</w:t>
      </w:r>
      <w:proofErr w:type="spellEnd"/>
      <w:r>
        <w:rPr>
          <w:rStyle w:val="Fett"/>
          <w:rFonts w:eastAsiaTheme="majorEastAsia"/>
        </w:rPr>
        <w:t xml:space="preserve"> nicht </w:t>
      </w:r>
      <w:proofErr w:type="spellStart"/>
      <w:r>
        <w:rPr>
          <w:rStyle w:val="Fett"/>
          <w:rFonts w:eastAsiaTheme="majorEastAsia"/>
        </w:rPr>
        <w:t>verlorn</w:t>
      </w:r>
      <w:proofErr w:type="spellEnd"/>
      <w:r>
        <w:rPr>
          <w:rStyle w:val="Fett"/>
          <w:rFonts w:eastAsiaTheme="majorEastAsia"/>
        </w:rPr>
        <w:t xml:space="preserve"> werden / sondern das Ewige leben haben.</w:t>
      </w:r>
      <w:r>
        <w:t xml:space="preserve"> </w:t>
      </w:r>
    </w:p>
    <w:p w14:paraId="632014BE" w14:textId="73AADE35" w:rsidR="00A20E90" w:rsidRDefault="00A20E90" w:rsidP="00A20E90">
      <w:pPr>
        <w:pStyle w:val="StandardWeb"/>
      </w:pPr>
      <w:r>
        <w:t xml:space="preserve">Den </w:t>
      </w:r>
      <w:proofErr w:type="spellStart"/>
      <w:r>
        <w:t>Erbarn</w:t>
      </w:r>
      <w:proofErr w:type="spellEnd"/>
      <w:r>
        <w:t xml:space="preserve"> und Weisen </w:t>
      </w:r>
      <w:proofErr w:type="spellStart"/>
      <w:r w:rsidRPr="00A20E90">
        <w:t>BuergerMeister</w:t>
      </w:r>
      <w:proofErr w:type="spellEnd"/>
      <w:r>
        <w:t xml:space="preserve"> und </w:t>
      </w:r>
      <w:proofErr w:type="spellStart"/>
      <w:r>
        <w:t>Radhern</w:t>
      </w:r>
      <w:proofErr w:type="spellEnd"/>
      <w:r>
        <w:t xml:space="preserve"> der Stad </w:t>
      </w:r>
      <w:proofErr w:type="spellStart"/>
      <w:r>
        <w:t>Rostoch</w:t>
      </w:r>
      <w:proofErr w:type="spellEnd"/>
      <w:r>
        <w:t xml:space="preserve"> / </w:t>
      </w:r>
      <w:proofErr w:type="spellStart"/>
      <w:r>
        <w:t>Hern</w:t>
      </w:r>
      <w:proofErr w:type="spellEnd"/>
      <w:r>
        <w:t xml:space="preserve"> Heinrich </w:t>
      </w:r>
      <w:proofErr w:type="spellStart"/>
      <w:r>
        <w:t>Boldewan</w:t>
      </w:r>
      <w:proofErr w:type="spellEnd"/>
      <w:r>
        <w:t xml:space="preserve"> / Joan von </w:t>
      </w:r>
      <w:proofErr w:type="spellStart"/>
      <w:r>
        <w:t>Herverden</w:t>
      </w:r>
      <w:proofErr w:type="spellEnd"/>
      <w:r>
        <w:t xml:space="preserve"> / Michael Geismar / Peter Brummer / Caspar Frese / Joan Drewes / Albrecht </w:t>
      </w:r>
      <w:proofErr w:type="spellStart"/>
      <w:r>
        <w:t>Dobbin</w:t>
      </w:r>
      <w:proofErr w:type="spellEnd"/>
      <w:r>
        <w:t xml:space="preserve"> / Heinrich </w:t>
      </w:r>
      <w:proofErr w:type="spellStart"/>
      <w:r>
        <w:t>Popendick</w:t>
      </w:r>
      <w:proofErr w:type="spellEnd"/>
      <w:r>
        <w:t xml:space="preserve">: </w:t>
      </w:r>
      <w:proofErr w:type="spellStart"/>
      <w:r>
        <w:t>Frid</w:t>
      </w:r>
      <w:proofErr w:type="spellEnd"/>
      <w:r>
        <w:t xml:space="preserve"> durch Christum. </w:t>
      </w:r>
    </w:p>
    <w:p w14:paraId="60C8A745" w14:textId="712EABFE" w:rsidR="00A20E90" w:rsidRDefault="00A20E90" w:rsidP="00A20E90">
      <w:pPr>
        <w:pStyle w:val="StandardWeb"/>
      </w:pPr>
      <w:r>
        <w:t xml:space="preserve">Es ist gar ein </w:t>
      </w:r>
      <w:proofErr w:type="spellStart"/>
      <w:r>
        <w:t>schoener</w:t>
      </w:r>
      <w:proofErr w:type="spellEnd"/>
      <w:r>
        <w:t xml:space="preserve"> Schmuck gewest im Alten Testament / das der </w:t>
      </w:r>
      <w:proofErr w:type="spellStart"/>
      <w:r w:rsidRPr="00A20E90">
        <w:t>HohePriester</w:t>
      </w:r>
      <w:proofErr w:type="spellEnd"/>
      <w:r>
        <w:t xml:space="preserve"> Aaron die Namen der Kinder Israel im </w:t>
      </w:r>
      <w:proofErr w:type="spellStart"/>
      <w:r w:rsidRPr="00A20E90">
        <w:t>AmptSchiltlin</w:t>
      </w:r>
      <w:proofErr w:type="spellEnd"/>
      <w:r>
        <w:t xml:space="preserve"> </w:t>
      </w:r>
      <w:proofErr w:type="spellStart"/>
      <w:r>
        <w:t>auff</w:t>
      </w:r>
      <w:proofErr w:type="spellEnd"/>
      <w:r>
        <w:t xml:space="preserve"> seinem </w:t>
      </w:r>
      <w:proofErr w:type="spellStart"/>
      <w:r>
        <w:t>hertzen</w:t>
      </w:r>
      <w:proofErr w:type="spellEnd"/>
      <w:r>
        <w:t xml:space="preserve"> getragen hat / zum </w:t>
      </w:r>
      <w:proofErr w:type="spellStart"/>
      <w:r>
        <w:t>gedechtnis</w:t>
      </w:r>
      <w:proofErr w:type="spellEnd"/>
      <w:r>
        <w:t xml:space="preserve"> </w:t>
      </w:r>
      <w:proofErr w:type="spellStart"/>
      <w:r>
        <w:t>fur</w:t>
      </w:r>
      <w:proofErr w:type="spellEnd"/>
      <w:r>
        <w:t xml:space="preserve"> dem </w:t>
      </w:r>
      <w:proofErr w:type="spellStart"/>
      <w:r>
        <w:t>Hern</w:t>
      </w:r>
      <w:proofErr w:type="spellEnd"/>
      <w:r>
        <w:t xml:space="preserve"> allezeit wenn er in das heilige </w:t>
      </w:r>
      <w:proofErr w:type="spellStart"/>
      <w:r>
        <w:t>gienge</w:t>
      </w:r>
      <w:proofErr w:type="spellEnd"/>
      <w:r>
        <w:t xml:space="preserve">: Wie Mose Ex. 28. schreibet. Denn </w:t>
      </w:r>
      <w:proofErr w:type="spellStart"/>
      <w:r>
        <w:t>wiewol</w:t>
      </w:r>
      <w:proofErr w:type="spellEnd"/>
      <w:r>
        <w:t xml:space="preserve"> es </w:t>
      </w:r>
      <w:proofErr w:type="spellStart"/>
      <w:r>
        <w:t>auff</w:t>
      </w:r>
      <w:proofErr w:type="spellEnd"/>
      <w:r>
        <w:t xml:space="preserve"> den Hohenpriester JESUM </w:t>
      </w:r>
      <w:proofErr w:type="spellStart"/>
      <w:r>
        <w:t>denr</w:t>
      </w:r>
      <w:proofErr w:type="spellEnd"/>
      <w:r>
        <w:t xml:space="preserve"> echten Aaron </w:t>
      </w:r>
      <w:proofErr w:type="spellStart"/>
      <w:r>
        <w:t>deuttet</w:t>
      </w:r>
      <w:proofErr w:type="spellEnd"/>
      <w:r>
        <w:t xml:space="preserve"> also / das CHRISTUS zur rechten Gottes </w:t>
      </w:r>
      <w:proofErr w:type="spellStart"/>
      <w:r>
        <w:t>fur</w:t>
      </w:r>
      <w:proofErr w:type="spellEnd"/>
      <w:r>
        <w:t xml:space="preserve"> alle seine Christen </w:t>
      </w:r>
      <w:proofErr w:type="spellStart"/>
      <w:r>
        <w:t>auff</w:t>
      </w:r>
      <w:proofErr w:type="spellEnd"/>
      <w:r>
        <w:t xml:space="preserve"> erden allezeit sorge viel mehr denn Aaron sorget </w:t>
      </w:r>
      <w:proofErr w:type="spellStart"/>
      <w:r>
        <w:t>auff</w:t>
      </w:r>
      <w:proofErr w:type="spellEnd"/>
      <w:r>
        <w:t xml:space="preserve"> die Kinder Israel: so mag es doch </w:t>
      </w:r>
      <w:proofErr w:type="spellStart"/>
      <w:r>
        <w:t>auff</w:t>
      </w:r>
      <w:proofErr w:type="spellEnd"/>
      <w:r>
        <w:t xml:space="preserve"> alle Prediger auch </w:t>
      </w:r>
      <w:proofErr w:type="spellStart"/>
      <w:r>
        <w:t>gedeuttet</w:t>
      </w:r>
      <w:proofErr w:type="spellEnd"/>
      <w:r>
        <w:t xml:space="preserve"> werden / als die </w:t>
      </w:r>
      <w:proofErr w:type="spellStart"/>
      <w:r>
        <w:t>schueldig</w:t>
      </w:r>
      <w:proofErr w:type="spellEnd"/>
      <w:r>
        <w:t xml:space="preserve"> sind / wie CHRISTUS an </w:t>
      </w:r>
      <w:proofErr w:type="spellStart"/>
      <w:r>
        <w:t>ire</w:t>
      </w:r>
      <w:proofErr w:type="spellEnd"/>
      <w:r>
        <w:t xml:space="preserve"> </w:t>
      </w:r>
      <w:proofErr w:type="spellStart"/>
      <w:r>
        <w:t>namen</w:t>
      </w:r>
      <w:proofErr w:type="spellEnd"/>
      <w:r>
        <w:t xml:space="preserve"> </w:t>
      </w:r>
      <w:proofErr w:type="spellStart"/>
      <w:r>
        <w:t>fur</w:t>
      </w:r>
      <w:proofErr w:type="spellEnd"/>
      <w:r>
        <w:t xml:space="preserve"> dem Vatter </w:t>
      </w:r>
      <w:proofErr w:type="spellStart"/>
      <w:r>
        <w:t>gedenckt</w:t>
      </w:r>
      <w:proofErr w:type="spellEnd"/>
      <w:r>
        <w:t xml:space="preserve"> das sie desgleichen mit </w:t>
      </w:r>
      <w:proofErr w:type="spellStart"/>
      <w:r>
        <w:t>iren</w:t>
      </w:r>
      <w:proofErr w:type="spellEnd"/>
      <w:r>
        <w:t xml:space="preserve"> </w:t>
      </w:r>
      <w:proofErr w:type="spellStart"/>
      <w:r>
        <w:t>gebetten</w:t>
      </w:r>
      <w:proofErr w:type="spellEnd"/>
      <w:r>
        <w:t xml:space="preserve"> </w:t>
      </w:r>
      <w:proofErr w:type="spellStart"/>
      <w:r>
        <w:t>fur</w:t>
      </w:r>
      <w:proofErr w:type="spellEnd"/>
      <w:r>
        <w:t xml:space="preserve"> Gott und allerlei </w:t>
      </w:r>
      <w:proofErr w:type="spellStart"/>
      <w:r>
        <w:t>wolthatten</w:t>
      </w:r>
      <w:proofErr w:type="spellEnd"/>
      <w:r>
        <w:t xml:space="preserve"> </w:t>
      </w:r>
      <w:proofErr w:type="spellStart"/>
      <w:r>
        <w:t>fur</w:t>
      </w:r>
      <w:proofErr w:type="spellEnd"/>
      <w:r>
        <w:t xml:space="preserve"> den </w:t>
      </w:r>
      <w:proofErr w:type="spellStart"/>
      <w:r>
        <w:t>menschen</w:t>
      </w:r>
      <w:proofErr w:type="spellEnd"/>
      <w:r>
        <w:t xml:space="preserve"> aller Christen so </w:t>
      </w:r>
      <w:proofErr w:type="spellStart"/>
      <w:r>
        <w:t>trewlich</w:t>
      </w:r>
      <w:proofErr w:type="spellEnd"/>
      <w:r>
        <w:t xml:space="preserve"> </w:t>
      </w:r>
      <w:proofErr w:type="spellStart"/>
      <w:r>
        <w:t>gedencken</w:t>
      </w:r>
      <w:proofErr w:type="spellEnd"/>
      <w:r>
        <w:t xml:space="preserve"> als </w:t>
      </w:r>
      <w:proofErr w:type="spellStart"/>
      <w:r>
        <w:t>stuenden</w:t>
      </w:r>
      <w:proofErr w:type="spellEnd"/>
      <w:r>
        <w:t xml:space="preserve"> sie </w:t>
      </w:r>
      <w:proofErr w:type="spellStart"/>
      <w:r>
        <w:t>inen</w:t>
      </w:r>
      <w:proofErr w:type="spellEnd"/>
      <w:r>
        <w:t xml:space="preserve"> geschrieben im </w:t>
      </w:r>
      <w:proofErr w:type="spellStart"/>
      <w:r>
        <w:t>hertzen</w:t>
      </w:r>
      <w:proofErr w:type="spellEnd"/>
      <w:r>
        <w:t xml:space="preserve"> drinnen. Solcher </w:t>
      </w:r>
      <w:proofErr w:type="spellStart"/>
      <w:r>
        <w:t>art</w:t>
      </w:r>
      <w:proofErr w:type="spellEnd"/>
      <w:r>
        <w:t xml:space="preserve"> und des Sinnes in CHRISTO </w:t>
      </w:r>
      <w:proofErr w:type="spellStart"/>
      <w:r>
        <w:t>must</w:t>
      </w:r>
      <w:proofErr w:type="spellEnd"/>
      <w:r>
        <w:t xml:space="preserve"> ich auch sein lieben </w:t>
      </w:r>
      <w:proofErr w:type="spellStart"/>
      <w:r>
        <w:t>Hern</w:t>
      </w:r>
      <w:proofErr w:type="spellEnd"/>
      <w:r>
        <w:t xml:space="preserve"> und Freunde / gegen </w:t>
      </w:r>
      <w:proofErr w:type="spellStart"/>
      <w:r>
        <w:t>ewre</w:t>
      </w:r>
      <w:proofErr w:type="spellEnd"/>
      <w:r>
        <w:t xml:space="preserve"> Christliche </w:t>
      </w:r>
      <w:proofErr w:type="spellStart"/>
      <w:r>
        <w:t>namen</w:t>
      </w:r>
      <w:proofErr w:type="spellEnd"/>
      <w:r>
        <w:t xml:space="preserve"> euch in der heiligen </w:t>
      </w:r>
      <w:proofErr w:type="spellStart"/>
      <w:r w:rsidRPr="00A20E90">
        <w:t>KinderTauffe</w:t>
      </w:r>
      <w:proofErr w:type="spellEnd"/>
      <w:r>
        <w:t xml:space="preserve"> gegeben von der Heiligen Dreiheit </w:t>
      </w:r>
      <w:proofErr w:type="spellStart"/>
      <w:r>
        <w:t>selbs</w:t>
      </w:r>
      <w:proofErr w:type="spellEnd"/>
      <w:r>
        <w:t xml:space="preserve"> durch den </w:t>
      </w:r>
      <w:proofErr w:type="spellStart"/>
      <w:r>
        <w:t>Teueffer</w:t>
      </w:r>
      <w:proofErr w:type="spellEnd"/>
      <w:r>
        <w:t xml:space="preserve"> / </w:t>
      </w:r>
      <w:proofErr w:type="spellStart"/>
      <w:r>
        <w:t>auffdas</w:t>
      </w:r>
      <w:proofErr w:type="spellEnd"/>
      <w:r>
        <w:t xml:space="preserve"> </w:t>
      </w:r>
      <w:proofErr w:type="spellStart"/>
      <w:r>
        <w:t>ir</w:t>
      </w:r>
      <w:proofErr w:type="spellEnd"/>
      <w:r>
        <w:t xml:space="preserve"> alle </w:t>
      </w:r>
      <w:proofErr w:type="spellStart"/>
      <w:r>
        <w:t>samptlich</w:t>
      </w:r>
      <w:proofErr w:type="spellEnd"/>
      <w:r>
        <w:t xml:space="preserve"> und sonderlich Gott den Vatter und </w:t>
      </w:r>
      <w:proofErr w:type="spellStart"/>
      <w:r>
        <w:t>gott</w:t>
      </w:r>
      <w:proofErr w:type="spellEnd"/>
      <w:r>
        <w:t xml:space="preserve"> den Son und </w:t>
      </w:r>
      <w:proofErr w:type="spellStart"/>
      <w:r>
        <w:t>gott</w:t>
      </w:r>
      <w:proofErr w:type="spellEnd"/>
      <w:r>
        <w:t xml:space="preserve"> den Heiligen Geist nach der </w:t>
      </w:r>
      <w:proofErr w:type="spellStart"/>
      <w:r>
        <w:t>Schrifft</w:t>
      </w:r>
      <w:proofErr w:type="spellEnd"/>
      <w:r>
        <w:t xml:space="preserve"> kennen lernet ja von der Heiligen Dreiheit </w:t>
      </w:r>
      <w:proofErr w:type="spellStart"/>
      <w:r>
        <w:t>erkand</w:t>
      </w:r>
      <w:proofErr w:type="spellEnd"/>
      <w:r>
        <w:t xml:space="preserve"> werdet / und nicht alleine </w:t>
      </w:r>
      <w:proofErr w:type="spellStart"/>
      <w:r>
        <w:t>dise</w:t>
      </w:r>
      <w:proofErr w:type="spellEnd"/>
      <w:r>
        <w:t xml:space="preserve"> heilige dreie Namen der einigen Gottheit im </w:t>
      </w:r>
      <w:proofErr w:type="spellStart"/>
      <w:r>
        <w:t>hertzen</w:t>
      </w:r>
      <w:proofErr w:type="spellEnd"/>
      <w:r>
        <w:t xml:space="preserve"> drinnen geschrieben tragen durch den </w:t>
      </w:r>
      <w:proofErr w:type="spellStart"/>
      <w:r>
        <w:t>glawben</w:t>
      </w:r>
      <w:proofErr w:type="spellEnd"/>
      <w:r>
        <w:t xml:space="preserve"> im </w:t>
      </w:r>
      <w:proofErr w:type="spellStart"/>
      <w:r>
        <w:t>wortt</w:t>
      </w:r>
      <w:proofErr w:type="spellEnd"/>
      <w:r>
        <w:t xml:space="preserve"> / sondern auch alles das dem dreifaltigen und einigen liebet und lobet von </w:t>
      </w:r>
      <w:proofErr w:type="spellStart"/>
      <w:r>
        <w:t>hertzen</w:t>
      </w:r>
      <w:proofErr w:type="spellEnd"/>
      <w:r>
        <w:t xml:space="preserve"> lieben und alles gut erzeigen: Sintemal </w:t>
      </w:r>
      <w:proofErr w:type="spellStart"/>
      <w:r>
        <w:t>ir</w:t>
      </w:r>
      <w:proofErr w:type="spellEnd"/>
      <w:r>
        <w:t xml:space="preserve"> wisset / das der </w:t>
      </w:r>
      <w:proofErr w:type="spellStart"/>
      <w:r>
        <w:t>Glawb</w:t>
      </w:r>
      <w:proofErr w:type="spellEnd"/>
      <w:r>
        <w:t xml:space="preserve"> an CHRISTUM nach </w:t>
      </w:r>
      <w:proofErr w:type="spellStart"/>
      <w:r>
        <w:t>Gottlichen</w:t>
      </w:r>
      <w:proofErr w:type="spellEnd"/>
      <w:r>
        <w:t xml:space="preserve"> </w:t>
      </w:r>
      <w:proofErr w:type="spellStart"/>
      <w:r>
        <w:t>verheissungen</w:t>
      </w:r>
      <w:proofErr w:type="spellEnd"/>
      <w:r>
        <w:t xml:space="preserve"> ein </w:t>
      </w:r>
      <w:proofErr w:type="spellStart"/>
      <w:r>
        <w:t>froelich</w:t>
      </w:r>
      <w:proofErr w:type="spellEnd"/>
      <w:r>
        <w:t xml:space="preserve"> </w:t>
      </w:r>
      <w:proofErr w:type="spellStart"/>
      <w:r>
        <w:t>hertz</w:t>
      </w:r>
      <w:proofErr w:type="spellEnd"/>
      <w:r>
        <w:t xml:space="preserve"> und gut gewissen macht </w:t>
      </w:r>
      <w:proofErr w:type="spellStart"/>
      <w:r>
        <w:t>fur</w:t>
      </w:r>
      <w:proofErr w:type="spellEnd"/>
      <w:r>
        <w:t xml:space="preserve"> Gott / die Lieb aber ein gut gewissen </w:t>
      </w:r>
      <w:proofErr w:type="spellStart"/>
      <w:r>
        <w:t>fur</w:t>
      </w:r>
      <w:proofErr w:type="spellEnd"/>
      <w:r>
        <w:t xml:space="preserve"> den </w:t>
      </w:r>
      <w:proofErr w:type="spellStart"/>
      <w:r>
        <w:t>menschen</w:t>
      </w:r>
      <w:proofErr w:type="spellEnd"/>
      <w:r>
        <w:t xml:space="preserve"> weil auch der </w:t>
      </w:r>
      <w:proofErr w:type="spellStart"/>
      <w:r>
        <w:t>Glawb</w:t>
      </w:r>
      <w:proofErr w:type="spellEnd"/>
      <w:r>
        <w:t xml:space="preserve"> alleine gerecht macht </w:t>
      </w:r>
      <w:proofErr w:type="spellStart"/>
      <w:r>
        <w:t>fur</w:t>
      </w:r>
      <w:proofErr w:type="spellEnd"/>
      <w:r>
        <w:t xml:space="preserve"> Gott / die Lieb aber mit </w:t>
      </w:r>
      <w:proofErr w:type="spellStart"/>
      <w:r>
        <w:t>iren</w:t>
      </w:r>
      <w:proofErr w:type="spellEnd"/>
      <w:r>
        <w:t xml:space="preserve"> </w:t>
      </w:r>
      <w:proofErr w:type="spellStart"/>
      <w:r>
        <w:t>wercken</w:t>
      </w:r>
      <w:proofErr w:type="spellEnd"/>
      <w:r>
        <w:t xml:space="preserve"> </w:t>
      </w:r>
      <w:proofErr w:type="spellStart"/>
      <w:r>
        <w:t>fur</w:t>
      </w:r>
      <w:proofErr w:type="spellEnd"/>
      <w:r>
        <w:t xml:space="preserve"> den </w:t>
      </w:r>
      <w:proofErr w:type="spellStart"/>
      <w:r>
        <w:t>menschen</w:t>
      </w:r>
      <w:proofErr w:type="spellEnd"/>
      <w:r>
        <w:t xml:space="preserve">: und </w:t>
      </w:r>
      <w:proofErr w:type="spellStart"/>
      <w:r>
        <w:t>wils</w:t>
      </w:r>
      <w:proofErr w:type="spellEnd"/>
      <w:r>
        <w:t xml:space="preserve"> Gott beides haben von allen </w:t>
      </w:r>
      <w:proofErr w:type="spellStart"/>
      <w:r>
        <w:t>menschen</w:t>
      </w:r>
      <w:proofErr w:type="spellEnd"/>
      <w:r>
        <w:t xml:space="preserve">. </w:t>
      </w:r>
    </w:p>
    <w:p w14:paraId="0CC5F1A3" w14:textId="77777777" w:rsidR="00A20E90" w:rsidRDefault="00A20E90" w:rsidP="00A20E90">
      <w:pPr>
        <w:pStyle w:val="StandardWeb"/>
      </w:pPr>
      <w:proofErr w:type="spellStart"/>
      <w:r>
        <w:t>Wiewol</w:t>
      </w:r>
      <w:proofErr w:type="spellEnd"/>
      <w:r>
        <w:t xml:space="preserve"> ich aber </w:t>
      </w:r>
      <w:proofErr w:type="spellStart"/>
      <w:r>
        <w:t>ewre</w:t>
      </w:r>
      <w:proofErr w:type="spellEnd"/>
      <w:r>
        <w:t xml:space="preserve"> </w:t>
      </w:r>
      <w:proofErr w:type="spellStart"/>
      <w:r>
        <w:t>Persone</w:t>
      </w:r>
      <w:proofErr w:type="spellEnd"/>
      <w:r>
        <w:t xml:space="preserve"> mit </w:t>
      </w:r>
      <w:proofErr w:type="spellStart"/>
      <w:r>
        <w:t>augen</w:t>
      </w:r>
      <w:proofErr w:type="spellEnd"/>
      <w:r>
        <w:t xml:space="preserve"> nie gesehen / und alleine daher kenne das mir der </w:t>
      </w:r>
      <w:proofErr w:type="spellStart"/>
      <w:r>
        <w:t>Gelert</w:t>
      </w:r>
      <w:proofErr w:type="spellEnd"/>
      <w:r>
        <w:t xml:space="preserve"> und </w:t>
      </w:r>
      <w:proofErr w:type="spellStart"/>
      <w:r>
        <w:t>Trewe</w:t>
      </w:r>
      <w:proofErr w:type="spellEnd"/>
      <w:r>
        <w:t xml:space="preserve"> </w:t>
      </w:r>
      <w:proofErr w:type="spellStart"/>
      <w:r>
        <w:t>Secretarius</w:t>
      </w:r>
      <w:proofErr w:type="spellEnd"/>
      <w:r>
        <w:t xml:space="preserve"> M. Peter Sasse </w:t>
      </w:r>
      <w:proofErr w:type="spellStart"/>
      <w:r>
        <w:t>ewre</w:t>
      </w:r>
      <w:proofErr w:type="spellEnd"/>
      <w:r>
        <w:t xml:space="preserve"> Namen beschrieben </w:t>
      </w:r>
      <w:proofErr w:type="spellStart"/>
      <w:r>
        <w:t>gesand</w:t>
      </w:r>
      <w:proofErr w:type="spellEnd"/>
      <w:r>
        <w:t xml:space="preserve"> / als liebet </w:t>
      </w:r>
      <w:proofErr w:type="spellStart"/>
      <w:r>
        <w:t>ir</w:t>
      </w:r>
      <w:proofErr w:type="spellEnd"/>
      <w:r>
        <w:t xml:space="preserve"> CHRISTUM und seine gliedere von </w:t>
      </w:r>
      <w:proofErr w:type="spellStart"/>
      <w:r>
        <w:t>hertzen</w:t>
      </w:r>
      <w:proofErr w:type="spellEnd"/>
      <w:r>
        <w:t xml:space="preserve">: So </w:t>
      </w:r>
      <w:proofErr w:type="spellStart"/>
      <w:r>
        <w:t>must</w:t>
      </w:r>
      <w:proofErr w:type="spellEnd"/>
      <w:r>
        <w:t xml:space="preserve"> ich </w:t>
      </w:r>
      <w:proofErr w:type="spellStart"/>
      <w:r>
        <w:t>wol</w:t>
      </w:r>
      <w:proofErr w:type="spellEnd"/>
      <w:r>
        <w:t xml:space="preserve"> </w:t>
      </w:r>
      <w:proofErr w:type="spellStart"/>
      <w:r>
        <w:t>glewben</w:t>
      </w:r>
      <w:proofErr w:type="spellEnd"/>
      <w:r>
        <w:t xml:space="preserve"> das </w:t>
      </w:r>
      <w:proofErr w:type="spellStart"/>
      <w:r>
        <w:t>ir</w:t>
      </w:r>
      <w:proofErr w:type="spellEnd"/>
      <w:r>
        <w:t xml:space="preserve"> solche Christen </w:t>
      </w:r>
      <w:proofErr w:type="spellStart"/>
      <w:r>
        <w:t>weret</w:t>
      </w:r>
      <w:proofErr w:type="spellEnd"/>
      <w:r>
        <w:t xml:space="preserve"> als ich zu kennen </w:t>
      </w:r>
      <w:proofErr w:type="spellStart"/>
      <w:r>
        <w:t>begeret</w:t>
      </w:r>
      <w:proofErr w:type="spellEnd"/>
      <w:r>
        <w:t xml:space="preserve"> / und mir der </w:t>
      </w:r>
      <w:proofErr w:type="spellStart"/>
      <w:r>
        <w:t>Rostocher</w:t>
      </w:r>
      <w:proofErr w:type="spellEnd"/>
      <w:r>
        <w:t xml:space="preserve"> Freund zugeschrieben hatte: nachdem </w:t>
      </w:r>
      <w:proofErr w:type="spellStart"/>
      <w:r>
        <w:t>Ir</w:t>
      </w:r>
      <w:proofErr w:type="spellEnd"/>
      <w:r>
        <w:t xml:space="preserve"> auch wisset das Paulus 1. Cor. 13. von Christlicher liebe </w:t>
      </w:r>
      <w:proofErr w:type="spellStart"/>
      <w:r>
        <w:t>rhuemet</w:t>
      </w:r>
      <w:proofErr w:type="spellEnd"/>
      <w:r>
        <w:t xml:space="preserve"> und spricht / Sie </w:t>
      </w:r>
      <w:proofErr w:type="spellStart"/>
      <w:r>
        <w:t>glewbet</w:t>
      </w:r>
      <w:proofErr w:type="spellEnd"/>
      <w:r>
        <w:t xml:space="preserve"> alles und hoffet alles. </w:t>
      </w:r>
    </w:p>
    <w:p w14:paraId="20D3BF73" w14:textId="37F858E3" w:rsidR="00A20E90" w:rsidRDefault="00A20E90" w:rsidP="00A20E90">
      <w:pPr>
        <w:pStyle w:val="StandardWeb"/>
      </w:pPr>
      <w:proofErr w:type="spellStart"/>
      <w:r>
        <w:t>Drumb</w:t>
      </w:r>
      <w:proofErr w:type="spellEnd"/>
      <w:r>
        <w:t xml:space="preserve"> </w:t>
      </w:r>
      <w:proofErr w:type="spellStart"/>
      <w:r>
        <w:t>wolt</w:t>
      </w:r>
      <w:proofErr w:type="spellEnd"/>
      <w:r>
        <w:t xml:space="preserve"> ich auch </w:t>
      </w:r>
      <w:proofErr w:type="spellStart"/>
      <w:r>
        <w:t>ewer</w:t>
      </w:r>
      <w:proofErr w:type="spellEnd"/>
      <w:r>
        <w:t xml:space="preserve"> Christlichen Liebe solch eine </w:t>
      </w:r>
      <w:proofErr w:type="spellStart"/>
      <w:r>
        <w:t>schoene</w:t>
      </w:r>
      <w:proofErr w:type="spellEnd"/>
      <w:r>
        <w:t xml:space="preserve"> Figure von CHRISTO senden zum </w:t>
      </w:r>
      <w:proofErr w:type="spellStart"/>
      <w:r>
        <w:t>gedechtnis</w:t>
      </w:r>
      <w:proofErr w:type="spellEnd"/>
      <w:r>
        <w:t xml:space="preserve"> meiner Liebe gegen euch und alle Christen zu </w:t>
      </w:r>
      <w:proofErr w:type="spellStart"/>
      <w:r>
        <w:t>Rostoch</w:t>
      </w:r>
      <w:proofErr w:type="spellEnd"/>
      <w:r>
        <w:t xml:space="preserve"> / das ich mich </w:t>
      </w:r>
      <w:proofErr w:type="spellStart"/>
      <w:r>
        <w:t>selbs</w:t>
      </w:r>
      <w:proofErr w:type="spellEnd"/>
      <w:r>
        <w:t xml:space="preserve"> verwundere das </w:t>
      </w:r>
      <w:proofErr w:type="spellStart"/>
      <w:r>
        <w:t>dis</w:t>
      </w:r>
      <w:proofErr w:type="spellEnd"/>
      <w:r>
        <w:t xml:space="preserve"> Capitel seiner </w:t>
      </w:r>
      <w:proofErr w:type="spellStart"/>
      <w:r>
        <w:t>wirden</w:t>
      </w:r>
      <w:proofErr w:type="spellEnd"/>
      <w:r>
        <w:t xml:space="preserve"> halben nicht geraten ist in das Erst Teil </w:t>
      </w:r>
      <w:proofErr w:type="spellStart"/>
      <w:r>
        <w:t>Gottlicher</w:t>
      </w:r>
      <w:proofErr w:type="spellEnd"/>
      <w:r>
        <w:t xml:space="preserve"> </w:t>
      </w:r>
      <w:proofErr w:type="spellStart"/>
      <w:r>
        <w:t>verheissunge</w:t>
      </w:r>
      <w:proofErr w:type="spellEnd"/>
      <w:r>
        <w:t xml:space="preserve"> </w:t>
      </w:r>
      <w:proofErr w:type="spellStart"/>
      <w:r>
        <w:t>figure</w:t>
      </w:r>
      <w:proofErr w:type="spellEnd"/>
      <w:r>
        <w:t xml:space="preserve"> </w:t>
      </w:r>
      <w:proofErr w:type="spellStart"/>
      <w:r>
        <w:t>gesichte</w:t>
      </w:r>
      <w:proofErr w:type="spellEnd"/>
      <w:r>
        <w:t xml:space="preserve"> von CHRISTO. Denn gleich wie der </w:t>
      </w:r>
      <w:proofErr w:type="spellStart"/>
      <w:r w:rsidRPr="00A20E90">
        <w:t>SpeiseMeister</w:t>
      </w:r>
      <w:proofErr w:type="spellEnd"/>
      <w:r>
        <w:t xml:space="preserve"> Jo. 2. zum </w:t>
      </w:r>
      <w:proofErr w:type="spellStart"/>
      <w:r>
        <w:t>Breutgam</w:t>
      </w:r>
      <w:proofErr w:type="spellEnd"/>
      <w:r>
        <w:t xml:space="preserve"> sprach / Du hast de guten Wein bisher behalten: Also </w:t>
      </w:r>
      <w:proofErr w:type="spellStart"/>
      <w:r>
        <w:t>mocht</w:t>
      </w:r>
      <w:proofErr w:type="spellEnd"/>
      <w:r>
        <w:t xml:space="preserve"> ich dem </w:t>
      </w:r>
      <w:proofErr w:type="spellStart"/>
      <w:r>
        <w:t>Hern</w:t>
      </w:r>
      <w:proofErr w:type="spellEnd"/>
      <w:r>
        <w:t xml:space="preserve"> JESU </w:t>
      </w:r>
      <w:proofErr w:type="spellStart"/>
      <w:r>
        <w:t>woldancken</w:t>
      </w:r>
      <w:proofErr w:type="spellEnd"/>
      <w:r>
        <w:t xml:space="preserve"> das er diese schone Figure in das Dritte Teil behalten hat auszulegen </w:t>
      </w:r>
      <w:proofErr w:type="spellStart"/>
      <w:r>
        <w:t>auff</w:t>
      </w:r>
      <w:proofErr w:type="spellEnd"/>
      <w:r>
        <w:t xml:space="preserve"> das beide </w:t>
      </w:r>
      <w:proofErr w:type="spellStart"/>
      <w:r>
        <w:t>Ir</w:t>
      </w:r>
      <w:proofErr w:type="spellEnd"/>
      <w:r>
        <w:t xml:space="preserve"> und Ich </w:t>
      </w:r>
      <w:proofErr w:type="spellStart"/>
      <w:r>
        <w:t>selbs</w:t>
      </w:r>
      <w:proofErr w:type="spellEnd"/>
      <w:r>
        <w:t xml:space="preserve"> damit erquicket </w:t>
      </w:r>
      <w:proofErr w:type="spellStart"/>
      <w:r>
        <w:t>wuerden</w:t>
      </w:r>
      <w:proofErr w:type="spellEnd"/>
      <w:r>
        <w:t xml:space="preserve"> / sonderlich aber ich / denn es </w:t>
      </w:r>
      <w:proofErr w:type="spellStart"/>
      <w:r>
        <w:t>unmueglich</w:t>
      </w:r>
      <w:proofErr w:type="spellEnd"/>
      <w:r>
        <w:t xml:space="preserve"> </w:t>
      </w:r>
      <w:proofErr w:type="spellStart"/>
      <w:r>
        <w:t>were</w:t>
      </w:r>
      <w:proofErr w:type="spellEnd"/>
      <w:r>
        <w:t xml:space="preserve"> </w:t>
      </w:r>
      <w:proofErr w:type="spellStart"/>
      <w:r>
        <w:t>dis</w:t>
      </w:r>
      <w:proofErr w:type="spellEnd"/>
      <w:r>
        <w:t xml:space="preserve"> </w:t>
      </w:r>
      <w:proofErr w:type="spellStart"/>
      <w:r>
        <w:t>grosse</w:t>
      </w:r>
      <w:proofErr w:type="spellEnd"/>
      <w:r>
        <w:t xml:space="preserve"> </w:t>
      </w:r>
      <w:proofErr w:type="spellStart"/>
      <w:r>
        <w:t>werck</w:t>
      </w:r>
      <w:proofErr w:type="spellEnd"/>
      <w:r>
        <w:t xml:space="preserve"> </w:t>
      </w:r>
      <w:proofErr w:type="spellStart"/>
      <w:r>
        <w:t>zuvolenden</w:t>
      </w:r>
      <w:proofErr w:type="spellEnd"/>
      <w:r>
        <w:t xml:space="preserve"> / wenn nicht zuweilen durch ein solch Capitel soviel </w:t>
      </w:r>
      <w:proofErr w:type="spellStart"/>
      <w:r>
        <w:t>Himelisches</w:t>
      </w:r>
      <w:proofErr w:type="spellEnd"/>
      <w:r>
        <w:t xml:space="preserve"> Lusts </w:t>
      </w:r>
      <w:proofErr w:type="spellStart"/>
      <w:r>
        <w:t>uber</w:t>
      </w:r>
      <w:proofErr w:type="spellEnd"/>
      <w:r>
        <w:t xml:space="preserve"> mich </w:t>
      </w:r>
      <w:proofErr w:type="spellStart"/>
      <w:r>
        <w:t>geschuettet</w:t>
      </w:r>
      <w:proofErr w:type="spellEnd"/>
      <w:r>
        <w:t xml:space="preserve"> </w:t>
      </w:r>
      <w:proofErr w:type="spellStart"/>
      <w:r>
        <w:t>wuerde</w:t>
      </w:r>
      <w:proofErr w:type="spellEnd"/>
      <w:r>
        <w:t xml:space="preserve"> das mir die </w:t>
      </w:r>
      <w:proofErr w:type="spellStart"/>
      <w:r>
        <w:t>erbeit</w:t>
      </w:r>
      <w:proofErr w:type="spellEnd"/>
      <w:r>
        <w:t xml:space="preserve"> in Andern Capiteln </w:t>
      </w:r>
      <w:proofErr w:type="spellStart"/>
      <w:r>
        <w:t>deste</w:t>
      </w:r>
      <w:proofErr w:type="spellEnd"/>
      <w:r>
        <w:t xml:space="preserve"> leichter </w:t>
      </w:r>
      <w:proofErr w:type="spellStart"/>
      <w:r>
        <w:t>wuerde</w:t>
      </w:r>
      <w:proofErr w:type="spellEnd"/>
      <w:r>
        <w:t xml:space="preserve"> / und also der den </w:t>
      </w:r>
      <w:proofErr w:type="spellStart"/>
      <w:r>
        <w:t>mueden</w:t>
      </w:r>
      <w:proofErr w:type="spellEnd"/>
      <w:r>
        <w:t xml:space="preserve"> </w:t>
      </w:r>
      <w:proofErr w:type="spellStart"/>
      <w:r>
        <w:t>krafft</w:t>
      </w:r>
      <w:proofErr w:type="spellEnd"/>
      <w:r>
        <w:t xml:space="preserve"> gibt und den </w:t>
      </w:r>
      <w:proofErr w:type="spellStart"/>
      <w:r>
        <w:t>unvermuegenden</w:t>
      </w:r>
      <w:proofErr w:type="spellEnd"/>
      <w:r>
        <w:t xml:space="preserve"> </w:t>
      </w:r>
      <w:proofErr w:type="spellStart"/>
      <w:r>
        <w:t>stercke</w:t>
      </w:r>
      <w:proofErr w:type="spellEnd"/>
      <w:r>
        <w:t xml:space="preserve"> </w:t>
      </w:r>
      <w:proofErr w:type="spellStart"/>
      <w:r>
        <w:t>gnug</w:t>
      </w:r>
      <w:proofErr w:type="spellEnd"/>
      <w:r>
        <w:t xml:space="preserve"> an mir </w:t>
      </w:r>
      <w:proofErr w:type="spellStart"/>
      <w:r>
        <w:t>erfoellet</w:t>
      </w:r>
      <w:proofErr w:type="spellEnd"/>
      <w:r>
        <w:t xml:space="preserve"> das </w:t>
      </w:r>
      <w:proofErr w:type="spellStart"/>
      <w:r>
        <w:t>Jesa</w:t>
      </w:r>
      <w:proofErr w:type="spellEnd"/>
      <w:r>
        <w:t xml:space="preserve">. 40. spricht / Die </w:t>
      </w:r>
      <w:proofErr w:type="spellStart"/>
      <w:r>
        <w:t>auff</w:t>
      </w:r>
      <w:proofErr w:type="spellEnd"/>
      <w:r>
        <w:t xml:space="preserve"> den </w:t>
      </w:r>
      <w:proofErr w:type="spellStart"/>
      <w:r>
        <w:t>Hern</w:t>
      </w:r>
      <w:proofErr w:type="spellEnd"/>
      <w:r>
        <w:t xml:space="preserve"> harren kriegen </w:t>
      </w:r>
      <w:proofErr w:type="spellStart"/>
      <w:r>
        <w:t>newe</w:t>
      </w:r>
      <w:proofErr w:type="spellEnd"/>
      <w:r>
        <w:t xml:space="preserve"> </w:t>
      </w:r>
      <w:proofErr w:type="spellStart"/>
      <w:r>
        <w:t>krafft</w:t>
      </w:r>
      <w:proofErr w:type="spellEnd"/>
      <w:r>
        <w:t xml:space="preserve"> das sie </w:t>
      </w:r>
      <w:proofErr w:type="spellStart"/>
      <w:r>
        <w:t>auffaren</w:t>
      </w:r>
      <w:proofErr w:type="spellEnd"/>
      <w:r>
        <w:t xml:space="preserve"> mit </w:t>
      </w:r>
      <w:proofErr w:type="spellStart"/>
      <w:r>
        <w:t>fluegeln</w:t>
      </w:r>
      <w:proofErr w:type="spellEnd"/>
      <w:r>
        <w:t xml:space="preserve"> wie </w:t>
      </w:r>
      <w:proofErr w:type="spellStart"/>
      <w:r>
        <w:t>Adeler</w:t>
      </w:r>
      <w:proofErr w:type="spellEnd"/>
      <w:r>
        <w:t xml:space="preserve"> das sie </w:t>
      </w:r>
      <w:proofErr w:type="spellStart"/>
      <w:r>
        <w:t>lauffen</w:t>
      </w:r>
      <w:proofErr w:type="spellEnd"/>
      <w:r>
        <w:t xml:space="preserve"> und nicht </w:t>
      </w:r>
      <w:proofErr w:type="spellStart"/>
      <w:r>
        <w:t>muede</w:t>
      </w:r>
      <w:proofErr w:type="spellEnd"/>
      <w:r>
        <w:t xml:space="preserve"> werden. </w:t>
      </w:r>
    </w:p>
    <w:p w14:paraId="76647252" w14:textId="77777777" w:rsidR="00A20E90" w:rsidRDefault="00A20E90" w:rsidP="00A20E90">
      <w:pPr>
        <w:pStyle w:val="StandardWeb"/>
      </w:pPr>
      <w:r>
        <w:t xml:space="preserve">Ich habe </w:t>
      </w:r>
      <w:proofErr w:type="spellStart"/>
      <w:r>
        <w:t>dis</w:t>
      </w:r>
      <w:proofErr w:type="spellEnd"/>
      <w:r>
        <w:t xml:space="preserve"> Capitel so durch und durch von nichts anders denn von Kriegen und Sterben redet / da Sterben und Kriege waren </w:t>
      </w:r>
      <w:proofErr w:type="spellStart"/>
      <w:r>
        <w:t>geprediget</w:t>
      </w:r>
      <w:proofErr w:type="spellEnd"/>
      <w:r>
        <w:t xml:space="preserve"> / und </w:t>
      </w:r>
      <w:proofErr w:type="spellStart"/>
      <w:r>
        <w:t>erfaren</w:t>
      </w:r>
      <w:proofErr w:type="spellEnd"/>
      <w:r>
        <w:t xml:space="preserve"> das alle Sterben und Kriege wie alle </w:t>
      </w:r>
      <w:proofErr w:type="spellStart"/>
      <w:r>
        <w:t>Kranckheit</w:t>
      </w:r>
      <w:proofErr w:type="spellEnd"/>
      <w:r>
        <w:t xml:space="preserve"> und Plagen im </w:t>
      </w:r>
      <w:proofErr w:type="spellStart"/>
      <w:r>
        <w:t>grunde</w:t>
      </w:r>
      <w:proofErr w:type="spellEnd"/>
      <w:r>
        <w:t xml:space="preserve"> nichts anders seien denn straffe des </w:t>
      </w:r>
      <w:proofErr w:type="spellStart"/>
      <w:r>
        <w:t>Gesetzs</w:t>
      </w:r>
      <w:proofErr w:type="spellEnd"/>
      <w:r>
        <w:t xml:space="preserve"> </w:t>
      </w:r>
      <w:proofErr w:type="spellStart"/>
      <w:r>
        <w:t>ubertretter</w:t>
      </w:r>
      <w:proofErr w:type="spellEnd"/>
      <w:r>
        <w:t xml:space="preserve"> und </w:t>
      </w:r>
      <w:proofErr w:type="spellStart"/>
      <w:r>
        <w:t>erfuellung</w:t>
      </w:r>
      <w:proofErr w:type="spellEnd"/>
      <w:r>
        <w:t xml:space="preserve"> </w:t>
      </w:r>
      <w:proofErr w:type="spellStart"/>
      <w:r>
        <w:t>Gottlicher</w:t>
      </w:r>
      <w:proofErr w:type="spellEnd"/>
      <w:r>
        <w:t xml:space="preserve"> </w:t>
      </w:r>
      <w:proofErr w:type="spellStart"/>
      <w:r>
        <w:t>drewwortte</w:t>
      </w:r>
      <w:proofErr w:type="spellEnd"/>
      <w:r>
        <w:t xml:space="preserve"> / </w:t>
      </w:r>
      <w:proofErr w:type="spellStart"/>
      <w:r>
        <w:t>auffdas</w:t>
      </w:r>
      <w:proofErr w:type="spellEnd"/>
      <w:r>
        <w:t xml:space="preserve"> alle Land und </w:t>
      </w:r>
      <w:proofErr w:type="spellStart"/>
      <w:r>
        <w:t>Leutte</w:t>
      </w:r>
      <w:proofErr w:type="spellEnd"/>
      <w:r>
        <w:t xml:space="preserve"> durch solch Exempel zur Busse </w:t>
      </w:r>
      <w:proofErr w:type="spellStart"/>
      <w:r>
        <w:t>vermanet</w:t>
      </w:r>
      <w:proofErr w:type="spellEnd"/>
      <w:r>
        <w:t xml:space="preserve"> und nach Gottes </w:t>
      </w:r>
      <w:proofErr w:type="spellStart"/>
      <w:r>
        <w:t>Wortt</w:t>
      </w:r>
      <w:proofErr w:type="spellEnd"/>
      <w:r>
        <w:t xml:space="preserve"> </w:t>
      </w:r>
      <w:proofErr w:type="spellStart"/>
      <w:r>
        <w:t>zuleben</w:t>
      </w:r>
      <w:proofErr w:type="spellEnd"/>
      <w:r>
        <w:t xml:space="preserve"> beweget </w:t>
      </w:r>
      <w:proofErr w:type="spellStart"/>
      <w:r>
        <w:t>wuerden</w:t>
      </w:r>
      <w:proofErr w:type="spellEnd"/>
      <w:r>
        <w:t xml:space="preserve">. Denn das auch </w:t>
      </w:r>
      <w:proofErr w:type="spellStart"/>
      <w:r>
        <w:t>dis</w:t>
      </w:r>
      <w:proofErr w:type="spellEnd"/>
      <w:r>
        <w:t xml:space="preserve"> schreckliche Sterben der Juden in der </w:t>
      </w:r>
      <w:proofErr w:type="spellStart"/>
      <w:r>
        <w:t>Wuesten</w:t>
      </w:r>
      <w:proofErr w:type="spellEnd"/>
      <w:r>
        <w:t xml:space="preserve"> (Ich </w:t>
      </w:r>
      <w:proofErr w:type="spellStart"/>
      <w:r>
        <w:t>wil</w:t>
      </w:r>
      <w:proofErr w:type="spellEnd"/>
      <w:r>
        <w:t xml:space="preserve"> von Kriegen ein andermal schreiben) allen Christen zum Exempel </w:t>
      </w:r>
      <w:proofErr w:type="spellStart"/>
      <w:r>
        <w:t>fuergeschrieben</w:t>
      </w:r>
      <w:proofErr w:type="spellEnd"/>
      <w:r>
        <w:t xml:space="preserve"> </w:t>
      </w:r>
      <w:proofErr w:type="spellStart"/>
      <w:r>
        <w:t>seie</w:t>
      </w:r>
      <w:proofErr w:type="spellEnd"/>
      <w:r>
        <w:t xml:space="preserve"> / </w:t>
      </w:r>
      <w:proofErr w:type="spellStart"/>
      <w:r>
        <w:t>auffdas</w:t>
      </w:r>
      <w:proofErr w:type="spellEnd"/>
      <w:r>
        <w:t xml:space="preserve"> sie lernen des Sterbens </w:t>
      </w:r>
      <w:proofErr w:type="spellStart"/>
      <w:r>
        <w:t>ursache</w:t>
      </w:r>
      <w:proofErr w:type="spellEnd"/>
      <w:r>
        <w:t xml:space="preserve"> meiden </w:t>
      </w:r>
      <w:proofErr w:type="spellStart"/>
      <w:r>
        <w:t>nemlich</w:t>
      </w:r>
      <w:proofErr w:type="spellEnd"/>
      <w:r>
        <w:t xml:space="preserve"> </w:t>
      </w:r>
      <w:proofErr w:type="spellStart"/>
      <w:r>
        <w:t>verachtunge</w:t>
      </w:r>
      <w:proofErr w:type="spellEnd"/>
      <w:r>
        <w:t xml:space="preserve"> Gottes </w:t>
      </w:r>
      <w:proofErr w:type="spellStart"/>
      <w:r>
        <w:t>wortts</w:t>
      </w:r>
      <w:proofErr w:type="spellEnd"/>
      <w:r>
        <w:t xml:space="preserve"> und Deiner / wollen sie nicht auch wie die Juden durch Sterben </w:t>
      </w:r>
      <w:proofErr w:type="spellStart"/>
      <w:r>
        <w:t>umbbracht</w:t>
      </w:r>
      <w:proofErr w:type="spellEnd"/>
      <w:r>
        <w:t xml:space="preserve"> werden: scheinet aus S. Paulus 1. Cor. 10. da er spricht / Versucht CHRISTUM nicht wie in die Juden versuchten und wurden von den Schlangen </w:t>
      </w:r>
      <w:proofErr w:type="spellStart"/>
      <w:r>
        <w:t>umbbracht</w:t>
      </w:r>
      <w:proofErr w:type="spellEnd"/>
      <w:r>
        <w:t xml:space="preserve">. Wir sehen </w:t>
      </w:r>
      <w:proofErr w:type="spellStart"/>
      <w:r>
        <w:t>fur</w:t>
      </w:r>
      <w:proofErr w:type="spellEnd"/>
      <w:r>
        <w:t xml:space="preserve"> </w:t>
      </w:r>
      <w:proofErr w:type="spellStart"/>
      <w:r>
        <w:t>augen</w:t>
      </w:r>
      <w:proofErr w:type="spellEnd"/>
      <w:r>
        <w:t xml:space="preserve"> lieben </w:t>
      </w:r>
      <w:proofErr w:type="spellStart"/>
      <w:r>
        <w:t>Hern</w:t>
      </w:r>
      <w:proofErr w:type="spellEnd"/>
      <w:r>
        <w:t xml:space="preserve"> und Freunde / wenn Sterben </w:t>
      </w:r>
      <w:proofErr w:type="spellStart"/>
      <w:r>
        <w:t>komen</w:t>
      </w:r>
      <w:proofErr w:type="spellEnd"/>
      <w:r>
        <w:t xml:space="preserve"> das alle Welt erschrickt und den Tod mehr denn Gott </w:t>
      </w:r>
      <w:proofErr w:type="spellStart"/>
      <w:r>
        <w:t>fuerchtet</w:t>
      </w:r>
      <w:proofErr w:type="spellEnd"/>
      <w:r>
        <w:t xml:space="preserve"> ja </w:t>
      </w:r>
      <w:proofErr w:type="spellStart"/>
      <w:r>
        <w:t>fur</w:t>
      </w:r>
      <w:proofErr w:type="spellEnd"/>
      <w:r>
        <w:t xml:space="preserve"> Gott </w:t>
      </w:r>
      <w:proofErr w:type="spellStart"/>
      <w:r>
        <w:t>fleuget</w:t>
      </w:r>
      <w:proofErr w:type="spellEnd"/>
      <w:r>
        <w:t xml:space="preserve">. </w:t>
      </w:r>
      <w:proofErr w:type="spellStart"/>
      <w:r>
        <w:t>Drumb</w:t>
      </w:r>
      <w:proofErr w:type="spellEnd"/>
      <w:r>
        <w:t xml:space="preserve"> </w:t>
      </w:r>
      <w:proofErr w:type="spellStart"/>
      <w:r>
        <w:t>geacht</w:t>
      </w:r>
      <w:proofErr w:type="spellEnd"/>
      <w:r>
        <w:t xml:space="preserve"> ich vom Sterben mehr denn von Kriegen </w:t>
      </w:r>
      <w:proofErr w:type="spellStart"/>
      <w:r>
        <w:t>zupredigen</w:t>
      </w:r>
      <w:proofErr w:type="spellEnd"/>
      <w:r>
        <w:t xml:space="preserve"> und mit </w:t>
      </w:r>
      <w:proofErr w:type="spellStart"/>
      <w:r>
        <w:t>diser</w:t>
      </w:r>
      <w:proofErr w:type="spellEnd"/>
      <w:r>
        <w:t xml:space="preserve"> Predigt von der Eherne Schlangen nicht alleine die gemeine CHRISTI zu </w:t>
      </w:r>
      <w:proofErr w:type="spellStart"/>
      <w:r>
        <w:t>Marpurg</w:t>
      </w:r>
      <w:proofErr w:type="spellEnd"/>
      <w:r>
        <w:t xml:space="preserve"> sondern auch die Christen zu </w:t>
      </w:r>
      <w:proofErr w:type="spellStart"/>
      <w:r>
        <w:t>Rostoch</w:t>
      </w:r>
      <w:proofErr w:type="spellEnd"/>
      <w:r>
        <w:t xml:space="preserve"> </w:t>
      </w:r>
      <w:proofErr w:type="spellStart"/>
      <w:r>
        <w:t>zutroesten</w:t>
      </w:r>
      <w:proofErr w:type="spellEnd"/>
      <w:r>
        <w:t xml:space="preserve"> und </w:t>
      </w:r>
      <w:proofErr w:type="spellStart"/>
      <w:r>
        <w:t>leren</w:t>
      </w:r>
      <w:proofErr w:type="spellEnd"/>
      <w:r>
        <w:t xml:space="preserve"> / Erstlich wo das Sterben </w:t>
      </w:r>
      <w:proofErr w:type="spellStart"/>
      <w:r>
        <w:t>herkome</w:t>
      </w:r>
      <w:proofErr w:type="spellEnd"/>
      <w:r>
        <w:t xml:space="preserve"> / darnach wie man sich im Sterben halten sol. </w:t>
      </w:r>
    </w:p>
    <w:p w14:paraId="0682A1F0" w14:textId="652F583A" w:rsidR="00A20E90" w:rsidRDefault="00A20E90" w:rsidP="00A20E90">
      <w:pPr>
        <w:pStyle w:val="StandardWeb"/>
      </w:pPr>
      <w:r>
        <w:t xml:space="preserve">Niemand aber halt </w:t>
      </w:r>
      <w:proofErr w:type="spellStart"/>
      <w:r>
        <w:t>dise</w:t>
      </w:r>
      <w:proofErr w:type="spellEnd"/>
      <w:r>
        <w:t xml:space="preserve"> Predigt von der Eherne Schlangen </w:t>
      </w:r>
      <w:proofErr w:type="spellStart"/>
      <w:r>
        <w:t>umb</w:t>
      </w:r>
      <w:proofErr w:type="spellEnd"/>
      <w:r>
        <w:t xml:space="preserve"> des willen geringe / das geschrieben stehet 4. Re. 18. </w:t>
      </w:r>
      <w:proofErr w:type="spellStart"/>
      <w:r>
        <w:t>Koenig</w:t>
      </w:r>
      <w:proofErr w:type="spellEnd"/>
      <w:r>
        <w:t xml:space="preserve"> Hiskia </w:t>
      </w:r>
      <w:proofErr w:type="spellStart"/>
      <w:r>
        <w:t>zusties</w:t>
      </w:r>
      <w:proofErr w:type="spellEnd"/>
      <w:r>
        <w:t xml:space="preserve"> die Eherne Schlangen so Mose gemacht hatte / denn bis zu der zeit hatten </w:t>
      </w:r>
      <w:proofErr w:type="spellStart"/>
      <w:r>
        <w:t>ir</w:t>
      </w:r>
      <w:proofErr w:type="spellEnd"/>
      <w:r>
        <w:t xml:space="preserve"> die Kinder Israel </w:t>
      </w:r>
      <w:proofErr w:type="spellStart"/>
      <w:r>
        <w:t>gereuchert</w:t>
      </w:r>
      <w:proofErr w:type="spellEnd"/>
      <w:r>
        <w:t xml:space="preserve"> und man </w:t>
      </w:r>
      <w:proofErr w:type="spellStart"/>
      <w:r>
        <w:t>hies</w:t>
      </w:r>
      <w:proofErr w:type="spellEnd"/>
      <w:r>
        <w:t xml:space="preserve"> in </w:t>
      </w:r>
      <w:proofErr w:type="spellStart"/>
      <w:r>
        <w:t>Nehusthan</w:t>
      </w:r>
      <w:proofErr w:type="spellEnd"/>
      <w:r>
        <w:t xml:space="preserve">: </w:t>
      </w:r>
      <w:proofErr w:type="spellStart"/>
      <w:r>
        <w:t>wil</w:t>
      </w:r>
      <w:proofErr w:type="spellEnd"/>
      <w:r>
        <w:t xml:space="preserve"> sagen / weil die Eherne Schlange so Gott </w:t>
      </w:r>
      <w:proofErr w:type="spellStart"/>
      <w:r>
        <w:t>selbs</w:t>
      </w:r>
      <w:proofErr w:type="spellEnd"/>
      <w:r>
        <w:t xml:space="preserve"> </w:t>
      </w:r>
      <w:proofErr w:type="spellStart"/>
      <w:r>
        <w:t>auffgericht</w:t>
      </w:r>
      <w:proofErr w:type="spellEnd"/>
      <w:r>
        <w:t xml:space="preserve"> hatte in einen </w:t>
      </w:r>
      <w:proofErr w:type="spellStart"/>
      <w:r>
        <w:t>misbrauch</w:t>
      </w:r>
      <w:proofErr w:type="spellEnd"/>
      <w:r>
        <w:t xml:space="preserve"> geraten war der </w:t>
      </w:r>
      <w:proofErr w:type="spellStart"/>
      <w:r>
        <w:t>Abgottereie</w:t>
      </w:r>
      <w:proofErr w:type="spellEnd"/>
      <w:r>
        <w:t xml:space="preserve"> / </w:t>
      </w:r>
      <w:proofErr w:type="spellStart"/>
      <w:r>
        <w:t>zubrach</w:t>
      </w:r>
      <w:proofErr w:type="spellEnd"/>
      <w:r>
        <w:t xml:space="preserve"> er sie nicht alleine sondern lies sie </w:t>
      </w:r>
      <w:proofErr w:type="spellStart"/>
      <w:r>
        <w:t>offendlich</w:t>
      </w:r>
      <w:proofErr w:type="spellEnd"/>
      <w:r>
        <w:t xml:space="preserve"> in der predigt </w:t>
      </w:r>
      <w:proofErr w:type="spellStart"/>
      <w:r>
        <w:t>darumb</w:t>
      </w:r>
      <w:proofErr w:type="spellEnd"/>
      <w:r>
        <w:t xml:space="preserve"> </w:t>
      </w:r>
      <w:proofErr w:type="spellStart"/>
      <w:r>
        <w:t>heissen</w:t>
      </w:r>
      <w:proofErr w:type="spellEnd"/>
      <w:r>
        <w:t xml:space="preserve"> </w:t>
      </w:r>
      <w:proofErr w:type="spellStart"/>
      <w:r>
        <w:t>Nebusthan</w:t>
      </w:r>
      <w:proofErr w:type="spellEnd"/>
      <w:r>
        <w:t xml:space="preserve"> / das ist / ein </w:t>
      </w:r>
      <w:proofErr w:type="spellStart"/>
      <w:r w:rsidRPr="00A20E90">
        <w:t>EhernSchlenglin</w:t>
      </w:r>
      <w:proofErr w:type="spellEnd"/>
      <w:r>
        <w:t xml:space="preserve"> ein </w:t>
      </w:r>
      <w:proofErr w:type="spellStart"/>
      <w:r>
        <w:t>Stuecklin</w:t>
      </w:r>
      <w:proofErr w:type="spellEnd"/>
      <w:r>
        <w:t xml:space="preserve"> </w:t>
      </w:r>
      <w:proofErr w:type="spellStart"/>
      <w:r>
        <w:t>Ertzes</w:t>
      </w:r>
      <w:proofErr w:type="spellEnd"/>
      <w:r>
        <w:t xml:space="preserve"> ein kleines </w:t>
      </w:r>
      <w:proofErr w:type="spellStart"/>
      <w:r>
        <w:t>Kuepfferlinglin</w:t>
      </w:r>
      <w:proofErr w:type="spellEnd"/>
      <w:r>
        <w:t xml:space="preserve"> / das sie verachtet und nicht mehr geehret </w:t>
      </w:r>
      <w:proofErr w:type="spellStart"/>
      <w:r>
        <w:t>wuerde</w:t>
      </w:r>
      <w:proofErr w:type="spellEnd"/>
      <w:r>
        <w:t xml:space="preserve">. Das </w:t>
      </w:r>
      <w:proofErr w:type="spellStart"/>
      <w:r>
        <w:t>wortt</w:t>
      </w:r>
      <w:proofErr w:type="spellEnd"/>
      <w:r>
        <w:t xml:space="preserve"> aber von JESU CHRISTO welcher durch die Eherne </w:t>
      </w:r>
      <w:proofErr w:type="spellStart"/>
      <w:r>
        <w:t>Schlnagen</w:t>
      </w:r>
      <w:proofErr w:type="spellEnd"/>
      <w:r>
        <w:t xml:space="preserve"> </w:t>
      </w:r>
      <w:proofErr w:type="spellStart"/>
      <w:r>
        <w:t>fuergebildet</w:t>
      </w:r>
      <w:proofErr w:type="spellEnd"/>
      <w:r>
        <w:t xml:space="preserve"> / </w:t>
      </w:r>
      <w:proofErr w:type="spellStart"/>
      <w:r>
        <w:t>thette</w:t>
      </w:r>
      <w:proofErr w:type="spellEnd"/>
      <w:r>
        <w:t xml:space="preserve"> </w:t>
      </w:r>
      <w:proofErr w:type="spellStart"/>
      <w:r>
        <w:t>Koenig</w:t>
      </w:r>
      <w:proofErr w:type="spellEnd"/>
      <w:r>
        <w:t xml:space="preserve"> Hiskia sogar nicht </w:t>
      </w:r>
      <w:proofErr w:type="spellStart"/>
      <w:r>
        <w:t>abe</w:t>
      </w:r>
      <w:proofErr w:type="spellEnd"/>
      <w:r>
        <w:t xml:space="preserve"> / das er so </w:t>
      </w:r>
      <w:proofErr w:type="spellStart"/>
      <w:r>
        <w:t>offt</w:t>
      </w:r>
      <w:proofErr w:type="spellEnd"/>
      <w:r>
        <w:t xml:space="preserve"> man Schaff / Ochsen / Tauben </w:t>
      </w:r>
      <w:proofErr w:type="spellStart"/>
      <w:r>
        <w:t>opfferte</w:t>
      </w:r>
      <w:proofErr w:type="spellEnd"/>
      <w:r>
        <w:t xml:space="preserve"> / predigen lies / das sie eben das </w:t>
      </w:r>
      <w:proofErr w:type="spellStart"/>
      <w:r>
        <w:t>bedeutteten</w:t>
      </w:r>
      <w:proofErr w:type="spellEnd"/>
      <w:r>
        <w:t xml:space="preserve"> das die Eherne </w:t>
      </w:r>
      <w:proofErr w:type="spellStart"/>
      <w:r>
        <w:t>Schlnage</w:t>
      </w:r>
      <w:proofErr w:type="spellEnd"/>
      <w:r>
        <w:t xml:space="preserve"> / </w:t>
      </w:r>
      <w:proofErr w:type="spellStart"/>
      <w:r>
        <w:t>nemlich</w:t>
      </w:r>
      <w:proofErr w:type="spellEnd"/>
      <w:r>
        <w:t xml:space="preserve"> das leiden und sterben JESU CHRISTI / welcher </w:t>
      </w:r>
      <w:proofErr w:type="spellStart"/>
      <w:r>
        <w:t>komen</w:t>
      </w:r>
      <w:proofErr w:type="spellEnd"/>
      <w:r>
        <w:t xml:space="preserve"> </w:t>
      </w:r>
      <w:proofErr w:type="spellStart"/>
      <w:r>
        <w:t>wuerde</w:t>
      </w:r>
      <w:proofErr w:type="spellEnd"/>
      <w:r>
        <w:t xml:space="preserve"> und alle die vom Satan durch die </w:t>
      </w:r>
      <w:proofErr w:type="spellStart"/>
      <w:r>
        <w:t>Suende</w:t>
      </w:r>
      <w:proofErr w:type="spellEnd"/>
      <w:r>
        <w:t xml:space="preserve"> verwundet heilen </w:t>
      </w:r>
      <w:proofErr w:type="spellStart"/>
      <w:r>
        <w:t>wuerdee</w:t>
      </w:r>
      <w:proofErr w:type="spellEnd"/>
      <w:r>
        <w:t xml:space="preserve"> mit seinen wunden soviel </w:t>
      </w:r>
      <w:proofErr w:type="spellStart"/>
      <w:r>
        <w:t>ir</w:t>
      </w:r>
      <w:proofErr w:type="spellEnd"/>
      <w:r>
        <w:t xml:space="preserve"> dem Evangelio CHRISTI </w:t>
      </w:r>
      <w:proofErr w:type="spellStart"/>
      <w:r>
        <w:t>glewben</w:t>
      </w:r>
      <w:proofErr w:type="spellEnd"/>
      <w:r>
        <w:t xml:space="preserve"> </w:t>
      </w:r>
      <w:proofErr w:type="spellStart"/>
      <w:r>
        <w:t>wuerden</w:t>
      </w:r>
      <w:proofErr w:type="spellEnd"/>
      <w:r>
        <w:t xml:space="preserve"> / das also klinget. Jo. 3. Wie Mose die </w:t>
      </w:r>
      <w:proofErr w:type="spellStart"/>
      <w:r>
        <w:t>Schlnagen</w:t>
      </w:r>
      <w:proofErr w:type="spellEnd"/>
      <w:r>
        <w:t xml:space="preserve"> </w:t>
      </w:r>
      <w:proofErr w:type="spellStart"/>
      <w:r>
        <w:t>ind</w:t>
      </w:r>
      <w:proofErr w:type="spellEnd"/>
      <w:r>
        <w:t xml:space="preserve"> er </w:t>
      </w:r>
      <w:proofErr w:type="spellStart"/>
      <w:r>
        <w:t>Wuesten</w:t>
      </w:r>
      <w:proofErr w:type="spellEnd"/>
      <w:r>
        <w:t xml:space="preserve"> </w:t>
      </w:r>
      <w:proofErr w:type="spellStart"/>
      <w:r>
        <w:t>erhoehete</w:t>
      </w:r>
      <w:proofErr w:type="spellEnd"/>
      <w:r>
        <w:t xml:space="preserve"> so </w:t>
      </w:r>
      <w:proofErr w:type="spellStart"/>
      <w:r>
        <w:t>mus</w:t>
      </w:r>
      <w:proofErr w:type="spellEnd"/>
      <w:r>
        <w:t xml:space="preserve"> des </w:t>
      </w:r>
      <w:proofErr w:type="spellStart"/>
      <w:r>
        <w:t>menschen</w:t>
      </w:r>
      <w:proofErr w:type="spellEnd"/>
      <w:r>
        <w:t xml:space="preserve"> Son </w:t>
      </w:r>
      <w:proofErr w:type="spellStart"/>
      <w:r>
        <w:t>erhoehet</w:t>
      </w:r>
      <w:proofErr w:type="spellEnd"/>
      <w:r>
        <w:t xml:space="preserve"> werden / </w:t>
      </w:r>
      <w:proofErr w:type="spellStart"/>
      <w:r>
        <w:t>auffdas</w:t>
      </w:r>
      <w:proofErr w:type="spellEnd"/>
      <w:r>
        <w:t xml:space="preserve"> alle die an IN </w:t>
      </w:r>
      <w:proofErr w:type="spellStart"/>
      <w:r>
        <w:t>glewben</w:t>
      </w:r>
      <w:proofErr w:type="spellEnd"/>
      <w:r>
        <w:t xml:space="preserve"> nicht </w:t>
      </w:r>
      <w:proofErr w:type="spellStart"/>
      <w:r>
        <w:t>verlorn</w:t>
      </w:r>
      <w:proofErr w:type="spellEnd"/>
      <w:r>
        <w:t xml:space="preserve"> werden / sondern das </w:t>
      </w:r>
      <w:proofErr w:type="spellStart"/>
      <w:r>
        <w:t>Ewigeleben</w:t>
      </w:r>
      <w:proofErr w:type="spellEnd"/>
      <w:r>
        <w:t xml:space="preserve"> haben. </w:t>
      </w:r>
    </w:p>
    <w:p w14:paraId="5C8B2843" w14:textId="74594593" w:rsidR="00A20E90" w:rsidRDefault="00A20E90" w:rsidP="00A20E90">
      <w:pPr>
        <w:pStyle w:val="StandardWeb"/>
      </w:pPr>
      <w:r>
        <w:t xml:space="preserve">Lieben </w:t>
      </w:r>
      <w:proofErr w:type="spellStart"/>
      <w:r>
        <w:t>Hern</w:t>
      </w:r>
      <w:proofErr w:type="spellEnd"/>
      <w:r>
        <w:t xml:space="preserve"> und Freunde wolle sich niemand daran </w:t>
      </w:r>
      <w:proofErr w:type="spellStart"/>
      <w:r>
        <w:t>ergern</w:t>
      </w:r>
      <w:proofErr w:type="spellEnd"/>
      <w:r>
        <w:t xml:space="preserve"> das </w:t>
      </w:r>
      <w:proofErr w:type="spellStart"/>
      <w:r>
        <w:t>ettliche</w:t>
      </w:r>
      <w:proofErr w:type="spellEnd"/>
      <w:r>
        <w:t xml:space="preserve"> Gottes </w:t>
      </w:r>
      <w:proofErr w:type="spellStart"/>
      <w:r>
        <w:t>Wortt</w:t>
      </w:r>
      <w:proofErr w:type="spellEnd"/>
      <w:r>
        <w:t xml:space="preserve"> und </w:t>
      </w:r>
      <w:proofErr w:type="spellStart"/>
      <w:r>
        <w:t>dis</w:t>
      </w:r>
      <w:proofErr w:type="spellEnd"/>
      <w:r>
        <w:t xml:space="preserve"> schreiben von CHRISTO verachten und </w:t>
      </w:r>
      <w:proofErr w:type="spellStart"/>
      <w:r>
        <w:t>hudelwerck</w:t>
      </w:r>
      <w:proofErr w:type="spellEnd"/>
      <w:r>
        <w:t xml:space="preserve"> nennen: sie </w:t>
      </w:r>
      <w:proofErr w:type="spellStart"/>
      <w:r>
        <w:t>muegen</w:t>
      </w:r>
      <w:proofErr w:type="spellEnd"/>
      <w:r>
        <w:t xml:space="preserve"> zusehen das es </w:t>
      </w:r>
      <w:proofErr w:type="spellStart"/>
      <w:r>
        <w:t>inen</w:t>
      </w:r>
      <w:proofErr w:type="spellEnd"/>
      <w:r>
        <w:t xml:space="preserve"> an Gottes </w:t>
      </w:r>
      <w:proofErr w:type="spellStart"/>
      <w:r>
        <w:t>verheissungen</w:t>
      </w:r>
      <w:proofErr w:type="spellEnd"/>
      <w:r>
        <w:t xml:space="preserve"> nicht </w:t>
      </w:r>
      <w:proofErr w:type="spellStart"/>
      <w:r>
        <w:t>mangel</w:t>
      </w:r>
      <w:proofErr w:type="spellEnd"/>
      <w:r>
        <w:t xml:space="preserve"> in </w:t>
      </w:r>
      <w:proofErr w:type="spellStart"/>
      <w:r>
        <w:t>irem</w:t>
      </w:r>
      <w:proofErr w:type="spellEnd"/>
      <w:r>
        <w:t xml:space="preserve"> letzten ende. Gott </w:t>
      </w:r>
      <w:proofErr w:type="spellStart"/>
      <w:r>
        <w:t>helffe</w:t>
      </w:r>
      <w:proofErr w:type="spellEnd"/>
      <w:r>
        <w:t xml:space="preserve"> nun euch und allen Christen zum ewigen </w:t>
      </w:r>
      <w:proofErr w:type="spellStart"/>
      <w:r>
        <w:t>nuetz</w:t>
      </w:r>
      <w:proofErr w:type="spellEnd"/>
      <w:r>
        <w:t xml:space="preserve"> und </w:t>
      </w:r>
      <w:proofErr w:type="spellStart"/>
      <w:r>
        <w:t>gedechtnis</w:t>
      </w:r>
      <w:proofErr w:type="spellEnd"/>
      <w:r>
        <w:t xml:space="preserve"> / das ich seinen </w:t>
      </w:r>
      <w:proofErr w:type="spellStart"/>
      <w:r>
        <w:t>liebne</w:t>
      </w:r>
      <w:proofErr w:type="spellEnd"/>
      <w:r>
        <w:t xml:space="preserve"> Son unsern </w:t>
      </w:r>
      <w:proofErr w:type="spellStart"/>
      <w:r>
        <w:t>Hern</w:t>
      </w:r>
      <w:proofErr w:type="spellEnd"/>
      <w:r>
        <w:t xml:space="preserve"> JESUM in der heiligen </w:t>
      </w:r>
      <w:proofErr w:type="spellStart"/>
      <w:r>
        <w:t>Schrifft</w:t>
      </w:r>
      <w:proofErr w:type="spellEnd"/>
      <w:r>
        <w:t xml:space="preserve"> so </w:t>
      </w:r>
      <w:proofErr w:type="spellStart"/>
      <w:r>
        <w:t>deudlich</w:t>
      </w:r>
      <w:proofErr w:type="spellEnd"/>
      <w:r>
        <w:t xml:space="preserve"> als Joannes mit fingern zeige / </w:t>
      </w:r>
      <w:proofErr w:type="spellStart"/>
      <w:r>
        <w:t>auffdas</w:t>
      </w:r>
      <w:proofErr w:type="spellEnd"/>
      <w:r>
        <w:t xml:space="preserve"> In alle Juden und Heiden / Christen und </w:t>
      </w:r>
      <w:proofErr w:type="spellStart"/>
      <w:r w:rsidRPr="00A20E90">
        <w:t>WiderChristen</w:t>
      </w:r>
      <w:proofErr w:type="spellEnd"/>
      <w:r>
        <w:t xml:space="preserve"> / </w:t>
      </w:r>
      <w:proofErr w:type="spellStart"/>
      <w:r>
        <w:t>villeicht</w:t>
      </w:r>
      <w:proofErr w:type="spellEnd"/>
      <w:r>
        <w:t xml:space="preserve"> aus </w:t>
      </w:r>
      <w:proofErr w:type="spellStart"/>
      <w:r>
        <w:t>diser</w:t>
      </w:r>
      <w:proofErr w:type="spellEnd"/>
      <w:r>
        <w:t xml:space="preserve"> </w:t>
      </w:r>
      <w:proofErr w:type="spellStart"/>
      <w:r>
        <w:t>kurtzen</w:t>
      </w:r>
      <w:proofErr w:type="spellEnd"/>
      <w:r>
        <w:t xml:space="preserve"> </w:t>
      </w:r>
      <w:proofErr w:type="spellStart"/>
      <w:r>
        <w:t>einfaltigen</w:t>
      </w:r>
      <w:proofErr w:type="spellEnd"/>
      <w:r>
        <w:t xml:space="preserve"> </w:t>
      </w:r>
      <w:proofErr w:type="spellStart"/>
      <w:r>
        <w:t>auslegung</w:t>
      </w:r>
      <w:proofErr w:type="spellEnd"/>
      <w:r>
        <w:t xml:space="preserve"> CHRISTUM mehr kennen lernen und lieber gewinnen mochten / ob sie gleich die </w:t>
      </w:r>
      <w:proofErr w:type="spellStart"/>
      <w:r>
        <w:t>grossen</w:t>
      </w:r>
      <w:proofErr w:type="spellEnd"/>
      <w:r>
        <w:t xml:space="preserve"> Titel </w:t>
      </w:r>
      <w:proofErr w:type="spellStart"/>
      <w:r>
        <w:t>sprueche</w:t>
      </w:r>
      <w:proofErr w:type="spellEnd"/>
      <w:r>
        <w:t xml:space="preserve"> </w:t>
      </w:r>
      <w:proofErr w:type="spellStart"/>
      <w:r>
        <w:t>bilder</w:t>
      </w:r>
      <w:proofErr w:type="spellEnd"/>
      <w:r>
        <w:t xml:space="preserve"> CHRISTO </w:t>
      </w:r>
      <w:proofErr w:type="spellStart"/>
      <w:r>
        <w:t>zuehren</w:t>
      </w:r>
      <w:proofErr w:type="spellEnd"/>
      <w:r>
        <w:t xml:space="preserve"> gemacht verachten </w:t>
      </w:r>
      <w:proofErr w:type="spellStart"/>
      <w:r>
        <w:t>wuerden</w:t>
      </w:r>
      <w:proofErr w:type="spellEnd"/>
      <w:r>
        <w:t xml:space="preserve">: als denn in </w:t>
      </w:r>
      <w:proofErr w:type="spellStart"/>
      <w:r>
        <w:t>diser</w:t>
      </w:r>
      <w:proofErr w:type="spellEnd"/>
      <w:r>
        <w:t xml:space="preserve"> </w:t>
      </w:r>
      <w:proofErr w:type="spellStart"/>
      <w:r>
        <w:t>boesen</w:t>
      </w:r>
      <w:proofErr w:type="spellEnd"/>
      <w:r>
        <w:t xml:space="preserve"> zeit </w:t>
      </w:r>
      <w:proofErr w:type="spellStart"/>
      <w:r>
        <w:t>verachtung</w:t>
      </w:r>
      <w:proofErr w:type="spellEnd"/>
      <w:r>
        <w:t xml:space="preserve"> </w:t>
      </w:r>
      <w:proofErr w:type="spellStart"/>
      <w:r>
        <w:t>fur</w:t>
      </w:r>
      <w:proofErr w:type="spellEnd"/>
      <w:r>
        <w:t xml:space="preserve"> Weisheit gerechnet wird. </w:t>
      </w:r>
    </w:p>
    <w:p w14:paraId="61947565" w14:textId="77777777" w:rsidR="00A20E90" w:rsidRDefault="00A20E90" w:rsidP="00A20E90">
      <w:pPr>
        <w:pStyle w:val="StandardWeb"/>
      </w:pPr>
      <w:proofErr w:type="spellStart"/>
      <w:r>
        <w:t>Gruesset</w:t>
      </w:r>
      <w:proofErr w:type="spellEnd"/>
      <w:r>
        <w:t xml:space="preserve"> die </w:t>
      </w:r>
      <w:proofErr w:type="spellStart"/>
      <w:r>
        <w:t>Wirdigen</w:t>
      </w:r>
      <w:proofErr w:type="spellEnd"/>
      <w:r>
        <w:t xml:space="preserve"> und </w:t>
      </w:r>
      <w:proofErr w:type="spellStart"/>
      <w:r>
        <w:t>Getrewen</w:t>
      </w:r>
      <w:proofErr w:type="spellEnd"/>
      <w:r>
        <w:t xml:space="preserve"> Diener </w:t>
      </w:r>
      <w:proofErr w:type="spellStart"/>
      <w:r>
        <w:t>CHRISTIM</w:t>
      </w:r>
      <w:proofErr w:type="spellEnd"/>
      <w:r>
        <w:t xml:space="preserve">. Joan </w:t>
      </w:r>
      <w:proofErr w:type="spellStart"/>
      <w:r>
        <w:t>Hennige</w:t>
      </w:r>
      <w:proofErr w:type="spellEnd"/>
      <w:r>
        <w:t xml:space="preserve"> / Antonius Becker / Joachim Schroeder / Peter Hagental / Joachim Edler / Autor </w:t>
      </w:r>
      <w:proofErr w:type="spellStart"/>
      <w:r>
        <w:t>Lindeman</w:t>
      </w:r>
      <w:proofErr w:type="spellEnd"/>
      <w:r>
        <w:t xml:space="preserve"> / Thomas Meier. Und die </w:t>
      </w:r>
      <w:proofErr w:type="spellStart"/>
      <w:r>
        <w:t>Hochgelerten</w:t>
      </w:r>
      <w:proofErr w:type="spellEnd"/>
      <w:r>
        <w:t xml:space="preserve"> Weisen </w:t>
      </w:r>
      <w:proofErr w:type="spellStart"/>
      <w:r>
        <w:t>Ersamen</w:t>
      </w:r>
      <w:proofErr w:type="spellEnd"/>
      <w:r>
        <w:t xml:space="preserve"> Doctor Adam </w:t>
      </w:r>
      <w:proofErr w:type="spellStart"/>
      <w:r>
        <w:t>Tratziger</w:t>
      </w:r>
      <w:proofErr w:type="spellEnd"/>
      <w:r>
        <w:t xml:space="preserve"> / L. </w:t>
      </w:r>
      <w:proofErr w:type="spellStart"/>
      <w:r>
        <w:t>Golt</w:t>
      </w:r>
      <w:proofErr w:type="spellEnd"/>
      <w:r>
        <w:t xml:space="preserve">. M. Lambert </w:t>
      </w:r>
      <w:proofErr w:type="spellStart"/>
      <w:r>
        <w:t>Tackel</w:t>
      </w:r>
      <w:proofErr w:type="spellEnd"/>
      <w:r>
        <w:t xml:space="preserve">. D. Joan </w:t>
      </w:r>
      <w:proofErr w:type="spellStart"/>
      <w:r>
        <w:t>Hoffeman</w:t>
      </w:r>
      <w:proofErr w:type="spellEnd"/>
      <w:r>
        <w:t xml:space="preserve"> / M. Lorentz Schmid / Bernt Becker / Henninge </w:t>
      </w:r>
      <w:proofErr w:type="spellStart"/>
      <w:r>
        <w:t>Beselm</w:t>
      </w:r>
      <w:proofErr w:type="spellEnd"/>
      <w:r>
        <w:t xml:space="preserve">. Ich </w:t>
      </w:r>
      <w:proofErr w:type="spellStart"/>
      <w:r>
        <w:t>wuest</w:t>
      </w:r>
      <w:proofErr w:type="spellEnd"/>
      <w:r>
        <w:t xml:space="preserve"> aber mein </w:t>
      </w:r>
      <w:proofErr w:type="spellStart"/>
      <w:r>
        <w:t>hertz</w:t>
      </w:r>
      <w:proofErr w:type="spellEnd"/>
      <w:r>
        <w:t xml:space="preserve"> gegen euch und alle Christen zu </w:t>
      </w:r>
      <w:proofErr w:type="spellStart"/>
      <w:r>
        <w:t>Rostoch</w:t>
      </w:r>
      <w:proofErr w:type="spellEnd"/>
      <w:r>
        <w:t xml:space="preserve"> durch niemand lieber anzuzeigen und </w:t>
      </w:r>
      <w:proofErr w:type="spellStart"/>
      <w:r>
        <w:t>dis</w:t>
      </w:r>
      <w:proofErr w:type="spellEnd"/>
      <w:r>
        <w:t xml:space="preserve"> </w:t>
      </w:r>
      <w:proofErr w:type="spellStart"/>
      <w:r>
        <w:t>Christbuchlin</w:t>
      </w:r>
      <w:proofErr w:type="spellEnd"/>
      <w:r>
        <w:t xml:space="preserve"> </w:t>
      </w:r>
      <w:proofErr w:type="spellStart"/>
      <w:r>
        <w:t>ewer</w:t>
      </w:r>
      <w:proofErr w:type="spellEnd"/>
      <w:r>
        <w:t xml:space="preserve"> liebe zusenden denn durch den </w:t>
      </w:r>
      <w:proofErr w:type="spellStart"/>
      <w:r>
        <w:t>Hochgelerten</w:t>
      </w:r>
      <w:proofErr w:type="spellEnd"/>
      <w:r>
        <w:t xml:space="preserve"> Doctor Joan </w:t>
      </w:r>
      <w:proofErr w:type="spellStart"/>
      <w:r>
        <w:t>Aurifaber</w:t>
      </w:r>
      <w:proofErr w:type="spellEnd"/>
      <w:r>
        <w:t xml:space="preserve"> / welchen ich </w:t>
      </w:r>
      <w:proofErr w:type="spellStart"/>
      <w:r>
        <w:t>ewer</w:t>
      </w:r>
      <w:proofErr w:type="spellEnd"/>
      <w:r>
        <w:t xml:space="preserve"> </w:t>
      </w:r>
      <w:proofErr w:type="spellStart"/>
      <w:r>
        <w:t>gonst</w:t>
      </w:r>
      <w:proofErr w:type="spellEnd"/>
      <w:r>
        <w:t xml:space="preserve"> </w:t>
      </w:r>
      <w:proofErr w:type="spellStart"/>
      <w:r>
        <w:t>zulieben</w:t>
      </w:r>
      <w:proofErr w:type="spellEnd"/>
      <w:r>
        <w:t xml:space="preserve"> in CHRISTO </w:t>
      </w:r>
      <w:proofErr w:type="spellStart"/>
      <w:r>
        <w:t>befolhen</w:t>
      </w:r>
      <w:proofErr w:type="spellEnd"/>
      <w:r>
        <w:t xml:space="preserve"> </w:t>
      </w:r>
      <w:proofErr w:type="spellStart"/>
      <w:r>
        <w:t>wolt</w:t>
      </w:r>
      <w:proofErr w:type="spellEnd"/>
      <w:r>
        <w:t xml:space="preserve"> haben. Denn ich </w:t>
      </w:r>
      <w:proofErr w:type="spellStart"/>
      <w:r>
        <w:t>selbs</w:t>
      </w:r>
      <w:proofErr w:type="spellEnd"/>
      <w:r>
        <w:t xml:space="preserve"> alle die lieb habe die nicht alleine </w:t>
      </w:r>
      <w:proofErr w:type="spellStart"/>
      <w:r>
        <w:t>geleret</w:t>
      </w:r>
      <w:proofErr w:type="spellEnd"/>
      <w:r>
        <w:t xml:space="preserve"> / sondern auch </w:t>
      </w:r>
      <w:proofErr w:type="spellStart"/>
      <w:r>
        <w:t>demuettig</w:t>
      </w:r>
      <w:proofErr w:type="spellEnd"/>
      <w:r>
        <w:t xml:space="preserve"> sind. Welche </w:t>
      </w:r>
      <w:proofErr w:type="spellStart"/>
      <w:r>
        <w:t>tugent</w:t>
      </w:r>
      <w:proofErr w:type="spellEnd"/>
      <w:r>
        <w:t xml:space="preserve"> gar </w:t>
      </w:r>
      <w:proofErr w:type="spellStart"/>
      <w:r>
        <w:t>wol</w:t>
      </w:r>
      <w:proofErr w:type="spellEnd"/>
      <w:r>
        <w:t xml:space="preserve"> dazu dienet das ein </w:t>
      </w:r>
      <w:proofErr w:type="spellStart"/>
      <w:r>
        <w:t>mensch</w:t>
      </w:r>
      <w:proofErr w:type="spellEnd"/>
      <w:r>
        <w:t xml:space="preserve"> beide mit sich </w:t>
      </w:r>
      <w:proofErr w:type="spellStart"/>
      <w:r>
        <w:t>selbs</w:t>
      </w:r>
      <w:proofErr w:type="spellEnd"/>
      <w:r>
        <w:t xml:space="preserve"> und mit </w:t>
      </w:r>
      <w:proofErr w:type="spellStart"/>
      <w:r>
        <w:t>iderman</w:t>
      </w:r>
      <w:proofErr w:type="spellEnd"/>
      <w:r>
        <w:t xml:space="preserve"> </w:t>
      </w:r>
      <w:proofErr w:type="spellStart"/>
      <w:r>
        <w:t>frid</w:t>
      </w:r>
      <w:proofErr w:type="spellEnd"/>
      <w:r>
        <w:t xml:space="preserve"> hat in CHRISTO: Wie er </w:t>
      </w:r>
      <w:proofErr w:type="spellStart"/>
      <w:r>
        <w:t>selbs</w:t>
      </w:r>
      <w:proofErr w:type="spellEnd"/>
      <w:r>
        <w:t xml:space="preserve"> spricht Matth. 11. Lernet von mir denn ich bin von </w:t>
      </w:r>
      <w:proofErr w:type="spellStart"/>
      <w:r>
        <w:t>hertzen</w:t>
      </w:r>
      <w:proofErr w:type="spellEnd"/>
      <w:r>
        <w:t xml:space="preserve"> </w:t>
      </w:r>
      <w:proofErr w:type="spellStart"/>
      <w:r>
        <w:t>demuettig</w:t>
      </w:r>
      <w:proofErr w:type="spellEnd"/>
      <w:r>
        <w:t xml:space="preserve"> / so werdet </w:t>
      </w:r>
      <w:proofErr w:type="spellStart"/>
      <w:r>
        <w:t>ir</w:t>
      </w:r>
      <w:proofErr w:type="spellEnd"/>
      <w:r>
        <w:t xml:space="preserve"> </w:t>
      </w:r>
      <w:proofErr w:type="spellStart"/>
      <w:r>
        <w:t>ruge</w:t>
      </w:r>
      <w:proofErr w:type="spellEnd"/>
      <w:r>
        <w:t xml:space="preserve"> </w:t>
      </w:r>
      <w:proofErr w:type="spellStart"/>
      <w:r>
        <w:t>fur</w:t>
      </w:r>
      <w:proofErr w:type="spellEnd"/>
      <w:r>
        <w:t xml:space="preserve"> </w:t>
      </w:r>
      <w:proofErr w:type="spellStart"/>
      <w:r>
        <w:t>ewre</w:t>
      </w:r>
      <w:proofErr w:type="spellEnd"/>
      <w:r>
        <w:t xml:space="preserve"> </w:t>
      </w:r>
      <w:proofErr w:type="spellStart"/>
      <w:r>
        <w:t>selen</w:t>
      </w:r>
      <w:proofErr w:type="spellEnd"/>
      <w:r>
        <w:t xml:space="preserve"> finden. </w:t>
      </w:r>
    </w:p>
    <w:p w14:paraId="1768827A" w14:textId="77777777" w:rsidR="00A20E90" w:rsidRDefault="00A20E90" w:rsidP="00A20E90">
      <w:pPr>
        <w:pStyle w:val="StandardWeb"/>
      </w:pPr>
      <w:r>
        <w:t xml:space="preserve">Geschrieben zu </w:t>
      </w:r>
      <w:proofErr w:type="spellStart"/>
      <w:r>
        <w:t>Luebeck</w:t>
      </w:r>
      <w:proofErr w:type="spellEnd"/>
      <w:r>
        <w:t xml:space="preserve"> 9. Feb. </w:t>
      </w:r>
      <w:proofErr w:type="spellStart"/>
      <w:r>
        <w:t>M.D.LI</w:t>
      </w:r>
      <w:proofErr w:type="spellEnd"/>
      <w:r>
        <w:t xml:space="preserve">. </w:t>
      </w:r>
    </w:p>
    <w:p w14:paraId="1F62538B" w14:textId="77777777" w:rsidR="00A20E90" w:rsidRDefault="00A20E90" w:rsidP="00A20E90">
      <w:pPr>
        <w:pStyle w:val="berschrift2"/>
      </w:pPr>
      <w:r>
        <w:t xml:space="preserve">Von der </w:t>
      </w:r>
      <w:proofErr w:type="spellStart"/>
      <w:r>
        <w:t>EherneSchlangen</w:t>
      </w:r>
      <w:proofErr w:type="spellEnd"/>
      <w:r>
        <w:t xml:space="preserve">: Das XXI. Capitel des </w:t>
      </w:r>
      <w:proofErr w:type="spellStart"/>
      <w:r>
        <w:t>vierden</w:t>
      </w:r>
      <w:proofErr w:type="spellEnd"/>
      <w:r>
        <w:t xml:space="preserve"> Buchs Mosi.</w:t>
      </w:r>
    </w:p>
    <w:p w14:paraId="1A2BD171" w14:textId="4B50B726" w:rsidR="00A20E90" w:rsidRDefault="00A20E90" w:rsidP="00A20E90">
      <w:pPr>
        <w:pStyle w:val="StandardWeb"/>
      </w:pPr>
      <w:r>
        <w:t xml:space="preserve">Das die Eherne Schlange eine </w:t>
      </w:r>
      <w:proofErr w:type="spellStart"/>
      <w:r>
        <w:t>figure</w:t>
      </w:r>
      <w:proofErr w:type="spellEnd"/>
      <w:r>
        <w:t xml:space="preserve"> </w:t>
      </w:r>
      <w:proofErr w:type="spellStart"/>
      <w:r>
        <w:t>seie</w:t>
      </w:r>
      <w:proofErr w:type="spellEnd"/>
      <w:r>
        <w:t xml:space="preserve"> des </w:t>
      </w:r>
      <w:proofErr w:type="spellStart"/>
      <w:r>
        <w:t>Gecreutzigten</w:t>
      </w:r>
      <w:proofErr w:type="spellEnd"/>
      <w:r>
        <w:t xml:space="preserve"> CHRISTI zeuget CHRISTUS </w:t>
      </w:r>
      <w:proofErr w:type="spellStart"/>
      <w:r>
        <w:t>selbs</w:t>
      </w:r>
      <w:proofErr w:type="spellEnd"/>
      <w:r>
        <w:t xml:space="preserve"> Jo. 3. da er spricht / Wie Mose die Schlangen in der </w:t>
      </w:r>
      <w:proofErr w:type="spellStart"/>
      <w:r>
        <w:t>wuesten</w:t>
      </w:r>
      <w:proofErr w:type="spellEnd"/>
      <w:r>
        <w:t xml:space="preserve"> </w:t>
      </w:r>
      <w:proofErr w:type="spellStart"/>
      <w:r>
        <w:t>erhoehete</w:t>
      </w:r>
      <w:proofErr w:type="spellEnd"/>
      <w:r>
        <w:t xml:space="preserve"> / so </w:t>
      </w:r>
      <w:proofErr w:type="spellStart"/>
      <w:r>
        <w:t>mus</w:t>
      </w:r>
      <w:proofErr w:type="spellEnd"/>
      <w:r>
        <w:t xml:space="preserve"> des </w:t>
      </w:r>
      <w:proofErr w:type="spellStart"/>
      <w:r>
        <w:t>menschen</w:t>
      </w:r>
      <w:proofErr w:type="spellEnd"/>
      <w:r>
        <w:t xml:space="preserve"> </w:t>
      </w:r>
      <w:proofErr w:type="spellStart"/>
      <w:r>
        <w:t>Sone</w:t>
      </w:r>
      <w:proofErr w:type="spellEnd"/>
      <w:r>
        <w:t xml:space="preserve"> </w:t>
      </w:r>
      <w:proofErr w:type="spellStart"/>
      <w:r>
        <w:t>erhoehet</w:t>
      </w:r>
      <w:proofErr w:type="spellEnd"/>
      <w:r>
        <w:t xml:space="preserve"> werden / </w:t>
      </w:r>
      <w:proofErr w:type="spellStart"/>
      <w:r>
        <w:t>auff</w:t>
      </w:r>
      <w:proofErr w:type="spellEnd"/>
      <w:r>
        <w:t xml:space="preserve"> das alle die an In </w:t>
      </w:r>
      <w:proofErr w:type="spellStart"/>
      <w:r>
        <w:t>glewben</w:t>
      </w:r>
      <w:proofErr w:type="spellEnd"/>
      <w:r>
        <w:t xml:space="preserve"> nicht </w:t>
      </w:r>
      <w:proofErr w:type="spellStart"/>
      <w:r>
        <w:t>verlorn</w:t>
      </w:r>
      <w:proofErr w:type="spellEnd"/>
      <w:r>
        <w:t xml:space="preserve"> werden / sondern das </w:t>
      </w:r>
      <w:proofErr w:type="spellStart"/>
      <w:r>
        <w:t>ewigeleben</w:t>
      </w:r>
      <w:proofErr w:type="spellEnd"/>
      <w:r>
        <w:t xml:space="preserve"> haben. Das auch </w:t>
      </w:r>
      <w:proofErr w:type="spellStart"/>
      <w:r>
        <w:t>dis</w:t>
      </w:r>
      <w:proofErr w:type="spellEnd"/>
      <w:r>
        <w:t xml:space="preserve"> </w:t>
      </w:r>
      <w:proofErr w:type="spellStart"/>
      <w:r>
        <w:t>geschicht</w:t>
      </w:r>
      <w:proofErr w:type="spellEnd"/>
      <w:r>
        <w:t xml:space="preserve"> allen Christen zur </w:t>
      </w:r>
      <w:proofErr w:type="spellStart"/>
      <w:r>
        <w:t>busse</w:t>
      </w:r>
      <w:proofErr w:type="spellEnd"/>
      <w:r>
        <w:t xml:space="preserve"> </w:t>
      </w:r>
      <w:proofErr w:type="spellStart"/>
      <w:r>
        <w:t>furgeschrieben</w:t>
      </w:r>
      <w:proofErr w:type="spellEnd"/>
      <w:r>
        <w:t xml:space="preserve"> </w:t>
      </w:r>
      <w:proofErr w:type="spellStart"/>
      <w:r>
        <w:t>seie</w:t>
      </w:r>
      <w:proofErr w:type="spellEnd"/>
      <w:r>
        <w:t xml:space="preserve"> / zeuget Paulus I. Cor. 10. da er spricht / Last uns CHRISTUM nicht versuchen / wie die Juden in versuchten und wurden von den Schlangen </w:t>
      </w:r>
      <w:proofErr w:type="spellStart"/>
      <w:r>
        <w:t>umbbracht</w:t>
      </w:r>
      <w:proofErr w:type="spellEnd"/>
      <w:r>
        <w:t xml:space="preserve">. Mose </w:t>
      </w:r>
      <w:proofErr w:type="spellStart"/>
      <w:r>
        <w:t>leret</w:t>
      </w:r>
      <w:proofErr w:type="spellEnd"/>
      <w:r>
        <w:t xml:space="preserve"> gar meisterlich in </w:t>
      </w:r>
      <w:proofErr w:type="spellStart"/>
      <w:r>
        <w:t>disem</w:t>
      </w:r>
      <w:proofErr w:type="spellEnd"/>
      <w:r>
        <w:t xml:space="preserve"> </w:t>
      </w:r>
      <w:proofErr w:type="spellStart"/>
      <w:r>
        <w:t>geschicht</w:t>
      </w:r>
      <w:proofErr w:type="spellEnd"/>
      <w:r>
        <w:t xml:space="preserve"> was </w:t>
      </w:r>
      <w:proofErr w:type="spellStart"/>
      <w:r>
        <w:t>fur</w:t>
      </w:r>
      <w:proofErr w:type="spellEnd"/>
      <w:r>
        <w:t xml:space="preserve"> ein unterschied </w:t>
      </w:r>
      <w:proofErr w:type="spellStart"/>
      <w:r>
        <w:t>seie</w:t>
      </w:r>
      <w:proofErr w:type="spellEnd"/>
      <w:r>
        <w:t xml:space="preserve"> zwischen Gesetz und Evangelion / beschreibet auch gar </w:t>
      </w:r>
      <w:proofErr w:type="spellStart"/>
      <w:r>
        <w:t>deudlich</w:t>
      </w:r>
      <w:proofErr w:type="spellEnd"/>
      <w:r>
        <w:t xml:space="preserve"> </w:t>
      </w:r>
      <w:proofErr w:type="spellStart"/>
      <w:r>
        <w:t>wasserlei</w:t>
      </w:r>
      <w:proofErr w:type="spellEnd"/>
      <w:r>
        <w:t xml:space="preserve"> beider </w:t>
      </w:r>
      <w:proofErr w:type="spellStart"/>
      <w:r>
        <w:t>krafft</w:t>
      </w:r>
      <w:proofErr w:type="spellEnd"/>
      <w:r>
        <w:t xml:space="preserve"> </w:t>
      </w:r>
      <w:proofErr w:type="spellStart"/>
      <w:r>
        <w:t>seie</w:t>
      </w:r>
      <w:proofErr w:type="spellEnd"/>
      <w:r>
        <w:t xml:space="preserve"> </w:t>
      </w:r>
      <w:proofErr w:type="spellStart"/>
      <w:r>
        <w:t>zubuessen</w:t>
      </w:r>
      <w:proofErr w:type="spellEnd"/>
      <w:r>
        <w:t xml:space="preserve"> und </w:t>
      </w:r>
      <w:proofErr w:type="spellStart"/>
      <w:r>
        <w:t>vergebung</w:t>
      </w:r>
      <w:proofErr w:type="spellEnd"/>
      <w:r>
        <w:t xml:space="preserve"> der </w:t>
      </w:r>
      <w:proofErr w:type="spellStart"/>
      <w:r>
        <w:t>Suenden</w:t>
      </w:r>
      <w:proofErr w:type="spellEnd"/>
      <w:r>
        <w:t xml:space="preserve"> </w:t>
      </w:r>
      <w:proofErr w:type="spellStart"/>
      <w:r>
        <w:t>zuerlangen</w:t>
      </w:r>
      <w:proofErr w:type="spellEnd"/>
      <w:r>
        <w:t xml:space="preserve">. </w:t>
      </w:r>
      <w:proofErr w:type="spellStart"/>
      <w:r>
        <w:t>Drumb</w:t>
      </w:r>
      <w:proofErr w:type="spellEnd"/>
      <w:r>
        <w:t xml:space="preserve"> wer da lernen </w:t>
      </w:r>
      <w:proofErr w:type="spellStart"/>
      <w:r>
        <w:t>wil</w:t>
      </w:r>
      <w:proofErr w:type="spellEnd"/>
      <w:r>
        <w:t xml:space="preserve"> / nicht alleine Bus und </w:t>
      </w:r>
      <w:proofErr w:type="spellStart"/>
      <w:r>
        <w:t>vergebung</w:t>
      </w:r>
      <w:proofErr w:type="spellEnd"/>
      <w:r>
        <w:t xml:space="preserve"> der </w:t>
      </w:r>
      <w:proofErr w:type="spellStart"/>
      <w:r>
        <w:t>Suenden</w:t>
      </w:r>
      <w:proofErr w:type="spellEnd"/>
      <w:r>
        <w:t xml:space="preserve"> erlangen / der sehe diese </w:t>
      </w:r>
      <w:proofErr w:type="spellStart"/>
      <w:r>
        <w:t>figure</w:t>
      </w:r>
      <w:proofErr w:type="spellEnd"/>
      <w:r>
        <w:t xml:space="preserve"> der </w:t>
      </w:r>
      <w:proofErr w:type="spellStart"/>
      <w:r w:rsidRPr="00A20E90">
        <w:t>EherneSchlangen</w:t>
      </w:r>
      <w:proofErr w:type="spellEnd"/>
      <w:r>
        <w:t xml:space="preserve"> </w:t>
      </w:r>
      <w:proofErr w:type="spellStart"/>
      <w:r>
        <w:t>wol</w:t>
      </w:r>
      <w:proofErr w:type="spellEnd"/>
      <w:r>
        <w:t xml:space="preserve"> an und fasse Gotts </w:t>
      </w:r>
      <w:proofErr w:type="spellStart"/>
      <w:r>
        <w:t>wortt</w:t>
      </w:r>
      <w:proofErr w:type="spellEnd"/>
      <w:r>
        <w:t xml:space="preserve"> mit rechtem </w:t>
      </w:r>
      <w:proofErr w:type="spellStart"/>
      <w:r>
        <w:t>glawben</w:t>
      </w:r>
      <w:proofErr w:type="spellEnd"/>
      <w:r>
        <w:t xml:space="preserve">. </w:t>
      </w:r>
      <w:proofErr w:type="spellStart"/>
      <w:r>
        <w:t>Wiewol</w:t>
      </w:r>
      <w:proofErr w:type="spellEnd"/>
      <w:r>
        <w:t xml:space="preserve"> aber </w:t>
      </w:r>
      <w:proofErr w:type="spellStart"/>
      <w:r>
        <w:t>dis</w:t>
      </w:r>
      <w:proofErr w:type="spellEnd"/>
      <w:r>
        <w:t xml:space="preserve"> Capitel von nichts anders redet denn von kriegen und sterben: So </w:t>
      </w:r>
      <w:proofErr w:type="spellStart"/>
      <w:r>
        <w:t>lasts</w:t>
      </w:r>
      <w:proofErr w:type="spellEnd"/>
      <w:r>
        <w:t xml:space="preserve"> uns doch in dreie Stucke teilen / und </w:t>
      </w:r>
      <w:proofErr w:type="spellStart"/>
      <w:r>
        <w:t>erzelen</w:t>
      </w:r>
      <w:proofErr w:type="spellEnd"/>
      <w:r>
        <w:t xml:space="preserve">: Im Ersten / wie und </w:t>
      </w:r>
      <w:proofErr w:type="spellStart"/>
      <w:r>
        <w:t>warumb</w:t>
      </w:r>
      <w:proofErr w:type="spellEnd"/>
      <w:r>
        <w:t xml:space="preserve"> </w:t>
      </w:r>
      <w:proofErr w:type="spellStart"/>
      <w:r>
        <w:t>Koenig</w:t>
      </w:r>
      <w:proofErr w:type="spellEnd"/>
      <w:r>
        <w:t xml:space="preserve"> Arad wider Israel </w:t>
      </w:r>
      <w:proofErr w:type="spellStart"/>
      <w:r>
        <w:t>streittet</w:t>
      </w:r>
      <w:proofErr w:type="spellEnd"/>
      <w:r>
        <w:t xml:space="preserve"> und </w:t>
      </w:r>
      <w:proofErr w:type="spellStart"/>
      <w:r>
        <w:t>uberwunden</w:t>
      </w:r>
      <w:proofErr w:type="spellEnd"/>
      <w:r>
        <w:t xml:space="preserve"> wird. Im andern / </w:t>
      </w:r>
      <w:proofErr w:type="spellStart"/>
      <w:r>
        <w:t>warumb</w:t>
      </w:r>
      <w:proofErr w:type="spellEnd"/>
      <w:r>
        <w:t xml:space="preserve"> Gott die Juden mit </w:t>
      </w:r>
      <w:proofErr w:type="spellStart"/>
      <w:r w:rsidRPr="00A20E90">
        <w:t>FewerSchlangen</w:t>
      </w:r>
      <w:proofErr w:type="spellEnd"/>
      <w:r>
        <w:t xml:space="preserve"> plagen und sterben </w:t>
      </w:r>
      <w:proofErr w:type="spellStart"/>
      <w:r>
        <w:t>komen</w:t>
      </w:r>
      <w:proofErr w:type="spellEnd"/>
      <w:r>
        <w:t xml:space="preserve"> lest: Wie Gott die </w:t>
      </w:r>
      <w:proofErr w:type="spellStart"/>
      <w:r>
        <w:t>verechter</w:t>
      </w:r>
      <w:proofErr w:type="spellEnd"/>
      <w:r>
        <w:t xml:space="preserve"> seines </w:t>
      </w:r>
      <w:proofErr w:type="spellStart"/>
      <w:r>
        <w:t>wortts</w:t>
      </w:r>
      <w:proofErr w:type="spellEnd"/>
      <w:r>
        <w:t xml:space="preserve"> und </w:t>
      </w:r>
      <w:proofErr w:type="spellStart"/>
      <w:r>
        <w:t>diensts</w:t>
      </w:r>
      <w:proofErr w:type="spellEnd"/>
      <w:r>
        <w:t xml:space="preserve"> mit </w:t>
      </w:r>
      <w:proofErr w:type="spellStart"/>
      <w:r w:rsidRPr="00A20E90">
        <w:t>FewrSchlangen</w:t>
      </w:r>
      <w:proofErr w:type="spellEnd"/>
      <w:r>
        <w:t xml:space="preserve"> und Sterben plaget: Wie die </w:t>
      </w:r>
      <w:proofErr w:type="spellStart"/>
      <w:r>
        <w:t>leutte</w:t>
      </w:r>
      <w:proofErr w:type="spellEnd"/>
      <w:r>
        <w:t xml:space="preserve"> im sterben </w:t>
      </w:r>
      <w:proofErr w:type="spellStart"/>
      <w:r>
        <w:t>buessen</w:t>
      </w:r>
      <w:proofErr w:type="spellEnd"/>
      <w:r>
        <w:t xml:space="preserve"> und </w:t>
      </w:r>
      <w:proofErr w:type="spellStart"/>
      <w:r>
        <w:t>huelffe</w:t>
      </w:r>
      <w:proofErr w:type="spellEnd"/>
      <w:r>
        <w:t xml:space="preserve"> suchen von Gotts </w:t>
      </w:r>
      <w:proofErr w:type="spellStart"/>
      <w:r>
        <w:t>wortt</w:t>
      </w:r>
      <w:proofErr w:type="spellEnd"/>
      <w:r>
        <w:t xml:space="preserve"> und dienern: Wie Gott die </w:t>
      </w:r>
      <w:proofErr w:type="spellStart"/>
      <w:r w:rsidRPr="00A20E90">
        <w:t>EherneSchlangen</w:t>
      </w:r>
      <w:proofErr w:type="spellEnd"/>
      <w:r>
        <w:t xml:space="preserve"> zur Figure des Todes CHRISTI </w:t>
      </w:r>
      <w:proofErr w:type="spellStart"/>
      <w:r>
        <w:t>stifftet</w:t>
      </w:r>
      <w:proofErr w:type="spellEnd"/>
      <w:r>
        <w:t xml:space="preserve">: Wie Mose nach dem Gesetz das Evangelion von CHRISTO prediget. Im dritten / wie und </w:t>
      </w:r>
      <w:proofErr w:type="spellStart"/>
      <w:r>
        <w:t>warumb</w:t>
      </w:r>
      <w:proofErr w:type="spellEnd"/>
      <w:r>
        <w:t xml:space="preserve"> Israel von </w:t>
      </w:r>
      <w:proofErr w:type="spellStart"/>
      <w:r>
        <w:t>Oboth</w:t>
      </w:r>
      <w:proofErr w:type="spellEnd"/>
      <w:r>
        <w:t xml:space="preserve"> gen Jim und von dannen gen </w:t>
      </w:r>
      <w:proofErr w:type="spellStart"/>
      <w:r>
        <w:t>Sared</w:t>
      </w:r>
      <w:proofErr w:type="spellEnd"/>
      <w:r>
        <w:t xml:space="preserve"> und von </w:t>
      </w:r>
      <w:proofErr w:type="spellStart"/>
      <w:r>
        <w:t>Sared</w:t>
      </w:r>
      <w:proofErr w:type="spellEnd"/>
      <w:r>
        <w:t xml:space="preserve"> gegen Arnon zeucht: Wie und </w:t>
      </w:r>
      <w:proofErr w:type="spellStart"/>
      <w:r>
        <w:t>warumb</w:t>
      </w:r>
      <w:proofErr w:type="spellEnd"/>
      <w:r>
        <w:t xml:space="preserve"> Israel zum Brunnen des </w:t>
      </w:r>
      <w:proofErr w:type="spellStart"/>
      <w:r>
        <w:t>Hern</w:t>
      </w:r>
      <w:proofErr w:type="spellEnd"/>
      <w:r>
        <w:t xml:space="preserve"> und von dannen gen </w:t>
      </w:r>
      <w:proofErr w:type="spellStart"/>
      <w:r>
        <w:t>Methana</w:t>
      </w:r>
      <w:proofErr w:type="spellEnd"/>
      <w:r>
        <w:t xml:space="preserve"> </w:t>
      </w:r>
      <w:proofErr w:type="spellStart"/>
      <w:r>
        <w:t>Nahaliel</w:t>
      </w:r>
      <w:proofErr w:type="spellEnd"/>
      <w:r>
        <w:t xml:space="preserve"> </w:t>
      </w:r>
      <w:proofErr w:type="spellStart"/>
      <w:r>
        <w:t>Bamoth</w:t>
      </w:r>
      <w:proofErr w:type="spellEnd"/>
      <w:r>
        <w:t xml:space="preserve"> ins </w:t>
      </w:r>
      <w:proofErr w:type="spellStart"/>
      <w:r>
        <w:t>Moabitisch</w:t>
      </w:r>
      <w:proofErr w:type="spellEnd"/>
      <w:r>
        <w:t xml:space="preserve"> </w:t>
      </w:r>
      <w:proofErr w:type="spellStart"/>
      <w:r>
        <w:t>tal</w:t>
      </w:r>
      <w:proofErr w:type="spellEnd"/>
      <w:r>
        <w:t xml:space="preserve"> zum berge </w:t>
      </w:r>
      <w:proofErr w:type="spellStart"/>
      <w:r>
        <w:t>Pisga</w:t>
      </w:r>
      <w:proofErr w:type="spellEnd"/>
      <w:r>
        <w:t xml:space="preserve"> gezogen </w:t>
      </w:r>
      <w:proofErr w:type="spellStart"/>
      <w:r>
        <w:t>seie</w:t>
      </w:r>
      <w:proofErr w:type="spellEnd"/>
      <w:r>
        <w:t xml:space="preserve">: Wie und </w:t>
      </w:r>
      <w:proofErr w:type="spellStart"/>
      <w:r>
        <w:t>warumb</w:t>
      </w:r>
      <w:proofErr w:type="spellEnd"/>
      <w:r>
        <w:t xml:space="preserve"> der </w:t>
      </w:r>
      <w:proofErr w:type="spellStart"/>
      <w:r>
        <w:t>Armorhiter</w:t>
      </w:r>
      <w:proofErr w:type="spellEnd"/>
      <w:r>
        <w:t xml:space="preserve"> </w:t>
      </w:r>
      <w:proofErr w:type="spellStart"/>
      <w:r>
        <w:t>Koenig</w:t>
      </w:r>
      <w:proofErr w:type="spellEnd"/>
      <w:r>
        <w:t xml:space="preserve"> </w:t>
      </w:r>
      <w:proofErr w:type="spellStart"/>
      <w:r>
        <w:t>Sihon</w:t>
      </w:r>
      <w:proofErr w:type="spellEnd"/>
      <w:r>
        <w:t xml:space="preserve"> geschlagen und sein </w:t>
      </w:r>
      <w:proofErr w:type="spellStart"/>
      <w:r>
        <w:t>land</w:t>
      </w:r>
      <w:proofErr w:type="spellEnd"/>
      <w:r>
        <w:t xml:space="preserve"> </w:t>
      </w:r>
      <w:proofErr w:type="spellStart"/>
      <w:r>
        <w:t>eingenomen</w:t>
      </w:r>
      <w:proofErr w:type="spellEnd"/>
      <w:r>
        <w:t xml:space="preserve"> </w:t>
      </w:r>
      <w:proofErr w:type="spellStart"/>
      <w:r>
        <w:t>seie</w:t>
      </w:r>
      <w:proofErr w:type="spellEnd"/>
      <w:r>
        <w:t xml:space="preserve"> von Israel. </w:t>
      </w:r>
    </w:p>
    <w:p w14:paraId="1E0E9CA4" w14:textId="77777777" w:rsidR="00A20E90" w:rsidRDefault="00A20E90" w:rsidP="00A20E90">
      <w:pPr>
        <w:pStyle w:val="StandardWeb"/>
      </w:pPr>
      <w:r>
        <w:rPr>
          <w:rStyle w:val="Hervorhebung"/>
          <w:rFonts w:eastAsiaTheme="majorEastAsia"/>
        </w:rPr>
        <w:t xml:space="preserve">Und da der Cananiter der </w:t>
      </w:r>
      <w:proofErr w:type="spellStart"/>
      <w:r>
        <w:rPr>
          <w:rStyle w:val="Hervorhebung"/>
          <w:rFonts w:eastAsiaTheme="majorEastAsia"/>
        </w:rPr>
        <w:t>Koenig</w:t>
      </w:r>
      <w:proofErr w:type="spellEnd"/>
      <w:r>
        <w:rPr>
          <w:rStyle w:val="Hervorhebung"/>
          <w:rFonts w:eastAsiaTheme="majorEastAsia"/>
        </w:rPr>
        <w:t xml:space="preserve"> Arad der gegen </w:t>
      </w:r>
      <w:proofErr w:type="spellStart"/>
      <w:r>
        <w:rPr>
          <w:rStyle w:val="Hervorhebung"/>
          <w:rFonts w:eastAsiaTheme="majorEastAsia"/>
        </w:rPr>
        <w:t>mittage</w:t>
      </w:r>
      <w:proofErr w:type="spellEnd"/>
      <w:r>
        <w:rPr>
          <w:rStyle w:val="Hervorhebung"/>
          <w:rFonts w:eastAsiaTheme="majorEastAsia"/>
        </w:rPr>
        <w:t xml:space="preserve"> </w:t>
      </w:r>
      <w:proofErr w:type="spellStart"/>
      <w:r>
        <w:rPr>
          <w:rStyle w:val="Hervorhebung"/>
          <w:rFonts w:eastAsiaTheme="majorEastAsia"/>
        </w:rPr>
        <w:t>wonet</w:t>
      </w:r>
      <w:proofErr w:type="spellEnd"/>
      <w:r>
        <w:rPr>
          <w:rStyle w:val="Hervorhebung"/>
          <w:rFonts w:eastAsiaTheme="majorEastAsia"/>
        </w:rPr>
        <w:t xml:space="preserve"> </w:t>
      </w:r>
      <w:proofErr w:type="spellStart"/>
      <w:r>
        <w:rPr>
          <w:rStyle w:val="Hervorhebung"/>
          <w:rFonts w:eastAsiaTheme="majorEastAsia"/>
        </w:rPr>
        <w:t>hoeret</w:t>
      </w:r>
      <w:proofErr w:type="spellEnd"/>
      <w:r>
        <w:rPr>
          <w:rStyle w:val="Hervorhebung"/>
          <w:rFonts w:eastAsiaTheme="majorEastAsia"/>
        </w:rPr>
        <w:t xml:space="preserve"> das Israel herein </w:t>
      </w:r>
      <w:proofErr w:type="spellStart"/>
      <w:r>
        <w:rPr>
          <w:rStyle w:val="Hervorhebung"/>
          <w:rFonts w:eastAsiaTheme="majorEastAsia"/>
        </w:rPr>
        <w:t>kompt</w:t>
      </w:r>
      <w:proofErr w:type="spellEnd"/>
      <w:r>
        <w:rPr>
          <w:rStyle w:val="Hervorhebung"/>
          <w:rFonts w:eastAsiaTheme="majorEastAsia"/>
        </w:rPr>
        <w:t xml:space="preserve"> durch den </w:t>
      </w:r>
      <w:proofErr w:type="spellStart"/>
      <w:r>
        <w:rPr>
          <w:rStyle w:val="Hervorhebung"/>
          <w:rFonts w:eastAsiaTheme="majorEastAsia"/>
        </w:rPr>
        <w:t>wege</w:t>
      </w:r>
      <w:proofErr w:type="spellEnd"/>
      <w:r>
        <w:rPr>
          <w:rStyle w:val="Hervorhebung"/>
          <w:rFonts w:eastAsiaTheme="majorEastAsia"/>
        </w:rPr>
        <w:t xml:space="preserve"> der </w:t>
      </w:r>
      <w:proofErr w:type="spellStart"/>
      <w:r>
        <w:rPr>
          <w:rStyle w:val="Hervorhebung"/>
          <w:rFonts w:eastAsiaTheme="majorEastAsia"/>
        </w:rPr>
        <w:t>Kundschaffter</w:t>
      </w:r>
      <w:proofErr w:type="spellEnd"/>
      <w:r>
        <w:rPr>
          <w:rStyle w:val="Hervorhebung"/>
          <w:rFonts w:eastAsiaTheme="majorEastAsia"/>
        </w:rPr>
        <w:t xml:space="preserve"> / streit er wider Israel und </w:t>
      </w:r>
      <w:proofErr w:type="spellStart"/>
      <w:r>
        <w:rPr>
          <w:rStyle w:val="Hervorhebung"/>
          <w:rFonts w:eastAsiaTheme="majorEastAsia"/>
        </w:rPr>
        <w:t>fueret</w:t>
      </w:r>
      <w:proofErr w:type="spellEnd"/>
      <w:r>
        <w:rPr>
          <w:rStyle w:val="Hervorhebung"/>
          <w:rFonts w:eastAsiaTheme="majorEastAsia"/>
        </w:rPr>
        <w:t xml:space="preserve"> </w:t>
      </w:r>
      <w:proofErr w:type="spellStart"/>
      <w:r>
        <w:rPr>
          <w:rStyle w:val="Hervorhebung"/>
          <w:rFonts w:eastAsiaTheme="majorEastAsia"/>
        </w:rPr>
        <w:t>ettliche</w:t>
      </w:r>
      <w:proofErr w:type="spellEnd"/>
      <w:r>
        <w:rPr>
          <w:rStyle w:val="Hervorhebung"/>
          <w:rFonts w:eastAsiaTheme="majorEastAsia"/>
        </w:rPr>
        <w:t xml:space="preserve"> gefangen. Da gelobet Israel dem </w:t>
      </w:r>
      <w:proofErr w:type="spellStart"/>
      <w:r>
        <w:rPr>
          <w:rStyle w:val="Hervorhebung"/>
          <w:rFonts w:eastAsiaTheme="majorEastAsia"/>
        </w:rPr>
        <w:t>Hern</w:t>
      </w:r>
      <w:proofErr w:type="spellEnd"/>
      <w:r>
        <w:rPr>
          <w:rStyle w:val="Hervorhebung"/>
          <w:rFonts w:eastAsiaTheme="majorEastAsia"/>
        </w:rPr>
        <w:t xml:space="preserve"> ein </w:t>
      </w:r>
      <w:proofErr w:type="spellStart"/>
      <w:r>
        <w:rPr>
          <w:rStyle w:val="Hervorhebung"/>
          <w:rFonts w:eastAsiaTheme="majorEastAsia"/>
        </w:rPr>
        <w:t>geluebd</w:t>
      </w:r>
      <w:proofErr w:type="spellEnd"/>
      <w:r>
        <w:rPr>
          <w:rStyle w:val="Hervorhebung"/>
          <w:rFonts w:eastAsiaTheme="majorEastAsia"/>
        </w:rPr>
        <w:t xml:space="preserve"> und sprach / Wenn du </w:t>
      </w:r>
      <w:proofErr w:type="spellStart"/>
      <w:r>
        <w:rPr>
          <w:rStyle w:val="Hervorhebung"/>
          <w:rFonts w:eastAsiaTheme="majorEastAsia"/>
        </w:rPr>
        <w:t>dis</w:t>
      </w:r>
      <w:proofErr w:type="spellEnd"/>
      <w:r>
        <w:rPr>
          <w:rStyle w:val="Hervorhebung"/>
          <w:rFonts w:eastAsiaTheme="majorEastAsia"/>
        </w:rPr>
        <w:t xml:space="preserve"> </w:t>
      </w:r>
      <w:proofErr w:type="spellStart"/>
      <w:r>
        <w:rPr>
          <w:rStyle w:val="Hervorhebung"/>
          <w:rFonts w:eastAsiaTheme="majorEastAsia"/>
        </w:rPr>
        <w:t>volck</w:t>
      </w:r>
      <w:proofErr w:type="spellEnd"/>
      <w:r>
        <w:rPr>
          <w:rStyle w:val="Hervorhebung"/>
          <w:rFonts w:eastAsiaTheme="majorEastAsia"/>
        </w:rPr>
        <w:t xml:space="preserve"> unter mein </w:t>
      </w:r>
      <w:proofErr w:type="spellStart"/>
      <w:r>
        <w:rPr>
          <w:rStyle w:val="Hervorhebung"/>
          <w:rFonts w:eastAsiaTheme="majorEastAsia"/>
        </w:rPr>
        <w:t>hand</w:t>
      </w:r>
      <w:proofErr w:type="spellEnd"/>
      <w:r>
        <w:rPr>
          <w:rStyle w:val="Hervorhebung"/>
          <w:rFonts w:eastAsiaTheme="majorEastAsia"/>
        </w:rPr>
        <w:t xml:space="preserve"> gibst / so </w:t>
      </w:r>
      <w:proofErr w:type="spellStart"/>
      <w:r>
        <w:rPr>
          <w:rStyle w:val="Hervorhebung"/>
          <w:rFonts w:eastAsiaTheme="majorEastAsia"/>
        </w:rPr>
        <w:t>wil</w:t>
      </w:r>
      <w:proofErr w:type="spellEnd"/>
      <w:r>
        <w:rPr>
          <w:rStyle w:val="Hervorhebung"/>
          <w:rFonts w:eastAsiaTheme="majorEastAsia"/>
        </w:rPr>
        <w:t xml:space="preserve"> ich </w:t>
      </w:r>
      <w:proofErr w:type="spellStart"/>
      <w:r>
        <w:rPr>
          <w:rStyle w:val="Hervorhebung"/>
          <w:rFonts w:eastAsiaTheme="majorEastAsia"/>
        </w:rPr>
        <w:t>ire</w:t>
      </w:r>
      <w:proofErr w:type="spellEnd"/>
      <w:r>
        <w:rPr>
          <w:rStyle w:val="Hervorhebung"/>
          <w:rFonts w:eastAsiaTheme="majorEastAsia"/>
        </w:rPr>
        <w:t xml:space="preserve"> </w:t>
      </w:r>
      <w:proofErr w:type="spellStart"/>
      <w:r>
        <w:rPr>
          <w:rStyle w:val="Hervorhebung"/>
          <w:rFonts w:eastAsiaTheme="majorEastAsia"/>
        </w:rPr>
        <w:t>stette</w:t>
      </w:r>
      <w:proofErr w:type="spellEnd"/>
      <w:r>
        <w:rPr>
          <w:rStyle w:val="Hervorhebung"/>
          <w:rFonts w:eastAsiaTheme="majorEastAsia"/>
        </w:rPr>
        <w:t xml:space="preserve"> verbannen. Und der Herr </w:t>
      </w:r>
      <w:proofErr w:type="spellStart"/>
      <w:r>
        <w:rPr>
          <w:rStyle w:val="Hervorhebung"/>
          <w:rFonts w:eastAsiaTheme="majorEastAsia"/>
        </w:rPr>
        <w:t>erhoeret</w:t>
      </w:r>
      <w:proofErr w:type="spellEnd"/>
      <w:r>
        <w:rPr>
          <w:rStyle w:val="Hervorhebung"/>
          <w:rFonts w:eastAsiaTheme="majorEastAsia"/>
        </w:rPr>
        <w:t xml:space="preserve"> die </w:t>
      </w:r>
      <w:proofErr w:type="spellStart"/>
      <w:r>
        <w:rPr>
          <w:rStyle w:val="Hervorhebung"/>
          <w:rFonts w:eastAsiaTheme="majorEastAsia"/>
        </w:rPr>
        <w:t>Stim</w:t>
      </w:r>
      <w:proofErr w:type="spellEnd"/>
      <w:r>
        <w:rPr>
          <w:rStyle w:val="Hervorhebung"/>
          <w:rFonts w:eastAsiaTheme="majorEastAsia"/>
        </w:rPr>
        <w:t xml:space="preserve"> Israel und gab die Cananiter und </w:t>
      </w:r>
      <w:proofErr w:type="spellStart"/>
      <w:r>
        <w:rPr>
          <w:rStyle w:val="Hervorhebung"/>
          <w:rFonts w:eastAsiaTheme="majorEastAsia"/>
        </w:rPr>
        <w:t>verbanneten</w:t>
      </w:r>
      <w:proofErr w:type="spellEnd"/>
      <w:r>
        <w:rPr>
          <w:rStyle w:val="Hervorhebung"/>
          <w:rFonts w:eastAsiaTheme="majorEastAsia"/>
        </w:rPr>
        <w:t xml:space="preserve"> sie </w:t>
      </w:r>
      <w:proofErr w:type="spellStart"/>
      <w:r>
        <w:rPr>
          <w:rStyle w:val="Hervorhebung"/>
          <w:rFonts w:eastAsiaTheme="majorEastAsia"/>
        </w:rPr>
        <w:t>sampt</w:t>
      </w:r>
      <w:proofErr w:type="spellEnd"/>
      <w:r>
        <w:rPr>
          <w:rStyle w:val="Hervorhebung"/>
          <w:rFonts w:eastAsiaTheme="majorEastAsia"/>
        </w:rPr>
        <w:t xml:space="preserve"> </w:t>
      </w:r>
      <w:proofErr w:type="spellStart"/>
      <w:r>
        <w:rPr>
          <w:rStyle w:val="Hervorhebung"/>
          <w:rFonts w:eastAsiaTheme="majorEastAsia"/>
        </w:rPr>
        <w:t>iren</w:t>
      </w:r>
      <w:proofErr w:type="spellEnd"/>
      <w:r>
        <w:rPr>
          <w:rStyle w:val="Hervorhebung"/>
          <w:rFonts w:eastAsiaTheme="majorEastAsia"/>
        </w:rPr>
        <w:t xml:space="preserve"> </w:t>
      </w:r>
      <w:proofErr w:type="spellStart"/>
      <w:r>
        <w:rPr>
          <w:rStyle w:val="Hervorhebung"/>
          <w:rFonts w:eastAsiaTheme="majorEastAsia"/>
        </w:rPr>
        <w:t>stetten</w:t>
      </w:r>
      <w:proofErr w:type="spellEnd"/>
      <w:r>
        <w:rPr>
          <w:rStyle w:val="Hervorhebung"/>
          <w:rFonts w:eastAsiaTheme="majorEastAsia"/>
        </w:rPr>
        <w:t xml:space="preserve"> / und </w:t>
      </w:r>
      <w:proofErr w:type="spellStart"/>
      <w:r>
        <w:rPr>
          <w:rStyle w:val="Hervorhebung"/>
          <w:rFonts w:eastAsiaTheme="majorEastAsia"/>
        </w:rPr>
        <w:t>hies</w:t>
      </w:r>
      <w:proofErr w:type="spellEnd"/>
      <w:r>
        <w:rPr>
          <w:rStyle w:val="Hervorhebung"/>
          <w:rFonts w:eastAsiaTheme="majorEastAsia"/>
        </w:rPr>
        <w:t xml:space="preserve"> die </w:t>
      </w:r>
      <w:proofErr w:type="spellStart"/>
      <w:r>
        <w:rPr>
          <w:rStyle w:val="Hervorhebung"/>
          <w:rFonts w:eastAsiaTheme="majorEastAsia"/>
        </w:rPr>
        <w:t>stette</w:t>
      </w:r>
      <w:proofErr w:type="spellEnd"/>
      <w:r>
        <w:rPr>
          <w:rStyle w:val="Hervorhebung"/>
          <w:rFonts w:eastAsiaTheme="majorEastAsia"/>
        </w:rPr>
        <w:t xml:space="preserve"> </w:t>
      </w:r>
      <w:proofErr w:type="spellStart"/>
      <w:r>
        <w:rPr>
          <w:rStyle w:val="Hervorhebung"/>
          <w:rFonts w:eastAsiaTheme="majorEastAsia"/>
        </w:rPr>
        <w:t>Harma</w:t>
      </w:r>
      <w:proofErr w:type="spellEnd"/>
      <w:r>
        <w:rPr>
          <w:rStyle w:val="Hervorhebung"/>
          <w:rFonts w:eastAsiaTheme="majorEastAsia"/>
        </w:rPr>
        <w:t>.</w:t>
      </w:r>
      <w:r>
        <w:t xml:space="preserve"> </w:t>
      </w:r>
    </w:p>
    <w:p w14:paraId="319C0916" w14:textId="77777777" w:rsidR="00A20E90" w:rsidRDefault="00A20E90" w:rsidP="00A20E90">
      <w:pPr>
        <w:pStyle w:val="StandardWeb"/>
      </w:pPr>
      <w:r>
        <w:t xml:space="preserve">In </w:t>
      </w:r>
      <w:proofErr w:type="spellStart"/>
      <w:r>
        <w:t>disem</w:t>
      </w:r>
      <w:proofErr w:type="spellEnd"/>
      <w:r>
        <w:t xml:space="preserve"> Ersten Teil last uns </w:t>
      </w:r>
      <w:proofErr w:type="spellStart"/>
      <w:r>
        <w:t>erzelen</w:t>
      </w:r>
      <w:proofErr w:type="spellEnd"/>
      <w:r>
        <w:t xml:space="preserve">. </w:t>
      </w:r>
    </w:p>
    <w:p w14:paraId="4A154BBC" w14:textId="77777777" w:rsidR="00A20E90" w:rsidRDefault="00A20E90" w:rsidP="00A20E90">
      <w:pPr>
        <w:pStyle w:val="berschrift3"/>
      </w:pPr>
      <w:r>
        <w:t xml:space="preserve">Wie und </w:t>
      </w:r>
      <w:proofErr w:type="spellStart"/>
      <w:r>
        <w:t>warumb</w:t>
      </w:r>
      <w:proofErr w:type="spellEnd"/>
      <w:r>
        <w:t xml:space="preserve"> </w:t>
      </w:r>
      <w:proofErr w:type="spellStart"/>
      <w:r>
        <w:t>Koenig</w:t>
      </w:r>
      <w:proofErr w:type="spellEnd"/>
      <w:r>
        <w:t xml:space="preserve"> Arad wider Israel </w:t>
      </w:r>
      <w:proofErr w:type="spellStart"/>
      <w:r>
        <w:t>streittet</w:t>
      </w:r>
      <w:proofErr w:type="spellEnd"/>
      <w:r>
        <w:t xml:space="preserve"> und </w:t>
      </w:r>
      <w:proofErr w:type="spellStart"/>
      <w:r>
        <w:t>uberwunden</w:t>
      </w:r>
      <w:proofErr w:type="spellEnd"/>
      <w:r>
        <w:t xml:space="preserve"> wird.</w:t>
      </w:r>
    </w:p>
    <w:p w14:paraId="2E0754B9" w14:textId="3D81E355" w:rsidR="00A20E90" w:rsidRDefault="00A20E90" w:rsidP="00A20E90">
      <w:pPr>
        <w:pStyle w:val="StandardWeb"/>
      </w:pPr>
      <w:r>
        <w:t xml:space="preserve">Arad / </w:t>
      </w:r>
      <w:proofErr w:type="spellStart"/>
      <w:r>
        <w:t>heist</w:t>
      </w:r>
      <w:proofErr w:type="spellEnd"/>
      <w:r>
        <w:t xml:space="preserve"> ein </w:t>
      </w:r>
      <w:proofErr w:type="spellStart"/>
      <w:r w:rsidRPr="00A20E90">
        <w:t>WaldEsel</w:t>
      </w:r>
      <w:proofErr w:type="spellEnd"/>
      <w:r>
        <w:t xml:space="preserve">. </w:t>
      </w:r>
      <w:proofErr w:type="spellStart"/>
      <w:r>
        <w:t>Hor</w:t>
      </w:r>
      <w:proofErr w:type="spellEnd"/>
      <w:r>
        <w:t xml:space="preserve"> / </w:t>
      </w:r>
      <w:proofErr w:type="spellStart"/>
      <w:r>
        <w:t>berg</w:t>
      </w:r>
      <w:proofErr w:type="spellEnd"/>
      <w:r>
        <w:t xml:space="preserve"> oder </w:t>
      </w:r>
      <w:proofErr w:type="spellStart"/>
      <w:r>
        <w:t>entpfangend</w:t>
      </w:r>
      <w:proofErr w:type="spellEnd"/>
      <w:r>
        <w:t xml:space="preserve">: eine Stad in der </w:t>
      </w:r>
      <w:proofErr w:type="spellStart"/>
      <w:r>
        <w:t>Moabitischen</w:t>
      </w:r>
      <w:proofErr w:type="spellEnd"/>
      <w:r>
        <w:t xml:space="preserve"> </w:t>
      </w:r>
      <w:proofErr w:type="spellStart"/>
      <w:r>
        <w:t>grentze</w:t>
      </w:r>
      <w:proofErr w:type="spellEnd"/>
      <w:r>
        <w:t xml:space="preserve"> nahend der Stad </w:t>
      </w:r>
      <w:proofErr w:type="spellStart"/>
      <w:r>
        <w:t>Petrea</w:t>
      </w:r>
      <w:proofErr w:type="spellEnd"/>
      <w:r>
        <w:t xml:space="preserve">. </w:t>
      </w:r>
      <w:proofErr w:type="spellStart"/>
      <w:r>
        <w:t>Harma</w:t>
      </w:r>
      <w:proofErr w:type="spellEnd"/>
      <w:r>
        <w:t xml:space="preserve"> / Bann / eine Stad Juda gegen </w:t>
      </w:r>
      <w:proofErr w:type="spellStart"/>
      <w:r>
        <w:t>mittage</w:t>
      </w:r>
      <w:proofErr w:type="spellEnd"/>
      <w:r>
        <w:t xml:space="preserve">. Wie er nu mit </w:t>
      </w:r>
      <w:proofErr w:type="spellStart"/>
      <w:r>
        <w:t>disen</w:t>
      </w:r>
      <w:proofErr w:type="spellEnd"/>
      <w:r>
        <w:t xml:space="preserve"> </w:t>
      </w:r>
      <w:proofErr w:type="spellStart"/>
      <w:r>
        <w:t>wortten</w:t>
      </w:r>
      <w:proofErr w:type="spellEnd"/>
      <w:r>
        <w:t xml:space="preserve"> (und da der Cananiter der </w:t>
      </w:r>
      <w:proofErr w:type="spellStart"/>
      <w:r>
        <w:t>Koenig</w:t>
      </w:r>
      <w:proofErr w:type="spellEnd"/>
      <w:r>
        <w:t xml:space="preserve"> Arad der gegen </w:t>
      </w:r>
      <w:proofErr w:type="spellStart"/>
      <w:r>
        <w:t>mittage</w:t>
      </w:r>
      <w:proofErr w:type="spellEnd"/>
      <w:r>
        <w:t xml:space="preserve"> </w:t>
      </w:r>
      <w:proofErr w:type="spellStart"/>
      <w:r>
        <w:t>wonet</w:t>
      </w:r>
      <w:proofErr w:type="spellEnd"/>
      <w:r>
        <w:t xml:space="preserve"> </w:t>
      </w:r>
      <w:proofErr w:type="spellStart"/>
      <w:r>
        <w:t>hoeret</w:t>
      </w:r>
      <w:proofErr w:type="spellEnd"/>
      <w:r>
        <w:t xml:space="preserve"> das Israel herein </w:t>
      </w:r>
      <w:proofErr w:type="spellStart"/>
      <w:r>
        <w:t>kompt</w:t>
      </w:r>
      <w:proofErr w:type="spellEnd"/>
      <w:r>
        <w:t xml:space="preserve"> durch den </w:t>
      </w:r>
      <w:proofErr w:type="spellStart"/>
      <w:r>
        <w:t>wege</w:t>
      </w:r>
      <w:proofErr w:type="spellEnd"/>
      <w:r>
        <w:t xml:space="preserve"> der </w:t>
      </w:r>
      <w:proofErr w:type="spellStart"/>
      <w:r>
        <w:t>kundschaffer</w:t>
      </w:r>
      <w:proofErr w:type="spellEnd"/>
      <w:r>
        <w:t xml:space="preserve"> / streit er wider Israel und </w:t>
      </w:r>
      <w:proofErr w:type="spellStart"/>
      <w:r>
        <w:t>furet</w:t>
      </w:r>
      <w:proofErr w:type="spellEnd"/>
      <w:r>
        <w:t xml:space="preserve"> </w:t>
      </w:r>
      <w:proofErr w:type="spellStart"/>
      <w:r>
        <w:t>ettliche</w:t>
      </w:r>
      <w:proofErr w:type="spellEnd"/>
      <w:r>
        <w:t xml:space="preserve"> gefangen) beschreibet die </w:t>
      </w:r>
      <w:proofErr w:type="spellStart"/>
      <w:r>
        <w:t>ursache</w:t>
      </w:r>
      <w:proofErr w:type="spellEnd"/>
      <w:r>
        <w:t xml:space="preserve"> des </w:t>
      </w:r>
      <w:proofErr w:type="spellStart"/>
      <w:r>
        <w:t>unterganges</w:t>
      </w:r>
      <w:proofErr w:type="spellEnd"/>
      <w:r>
        <w:t xml:space="preserve"> </w:t>
      </w:r>
      <w:proofErr w:type="spellStart"/>
      <w:r>
        <w:t>Koenig</w:t>
      </w:r>
      <w:proofErr w:type="spellEnd"/>
      <w:r>
        <w:t xml:space="preserve"> Arads / </w:t>
      </w:r>
      <w:proofErr w:type="spellStart"/>
      <w:r>
        <w:t>nemlich</w:t>
      </w:r>
      <w:proofErr w:type="spellEnd"/>
      <w:r>
        <w:t xml:space="preserve"> weil er nicht alleine den Israel durch sein </w:t>
      </w:r>
      <w:proofErr w:type="spellStart"/>
      <w:r>
        <w:t>land</w:t>
      </w:r>
      <w:proofErr w:type="spellEnd"/>
      <w:r>
        <w:t xml:space="preserve"> nicht </w:t>
      </w:r>
      <w:proofErr w:type="spellStart"/>
      <w:r>
        <w:t>wil</w:t>
      </w:r>
      <w:proofErr w:type="spellEnd"/>
      <w:r>
        <w:t xml:space="preserve"> </w:t>
      </w:r>
      <w:proofErr w:type="spellStart"/>
      <w:r>
        <w:t>passiren</w:t>
      </w:r>
      <w:proofErr w:type="spellEnd"/>
      <w:r>
        <w:t xml:space="preserve"> lassen nach Gottes willen / sondern auch wider Gotts willen einen streit </w:t>
      </w:r>
      <w:proofErr w:type="spellStart"/>
      <w:r>
        <w:t>anfehet</w:t>
      </w:r>
      <w:proofErr w:type="spellEnd"/>
      <w:r>
        <w:t xml:space="preserve"> darinnen er viel Israeliten </w:t>
      </w:r>
      <w:proofErr w:type="spellStart"/>
      <w:r>
        <w:t>beschediget</w:t>
      </w:r>
      <w:proofErr w:type="spellEnd"/>
      <w:r>
        <w:t xml:space="preserve"> und </w:t>
      </w:r>
      <w:proofErr w:type="spellStart"/>
      <w:r>
        <w:t>fehet</w:t>
      </w:r>
      <w:proofErr w:type="spellEnd"/>
      <w:r>
        <w:t xml:space="preserve">. Und mit </w:t>
      </w:r>
      <w:proofErr w:type="spellStart"/>
      <w:r>
        <w:t>disen</w:t>
      </w:r>
      <w:proofErr w:type="spellEnd"/>
      <w:r>
        <w:t xml:space="preserve"> </w:t>
      </w:r>
      <w:proofErr w:type="spellStart"/>
      <w:r>
        <w:t>wortten</w:t>
      </w:r>
      <w:proofErr w:type="spellEnd"/>
      <w:r>
        <w:t xml:space="preserve"> (da gelobet Israel dem </w:t>
      </w:r>
      <w:proofErr w:type="spellStart"/>
      <w:r>
        <w:t>Hern</w:t>
      </w:r>
      <w:proofErr w:type="spellEnd"/>
      <w:r>
        <w:t xml:space="preserve"> ein </w:t>
      </w:r>
      <w:proofErr w:type="spellStart"/>
      <w:r>
        <w:t>geluebd</w:t>
      </w:r>
      <w:proofErr w:type="spellEnd"/>
      <w:r>
        <w:t xml:space="preserve"> und sprach / Wenn du </w:t>
      </w:r>
      <w:proofErr w:type="spellStart"/>
      <w:r>
        <w:t>dis</w:t>
      </w:r>
      <w:proofErr w:type="spellEnd"/>
      <w:r>
        <w:t xml:space="preserve"> </w:t>
      </w:r>
      <w:proofErr w:type="spellStart"/>
      <w:r>
        <w:t>volck</w:t>
      </w:r>
      <w:proofErr w:type="spellEnd"/>
      <w:r>
        <w:t xml:space="preserve"> unter meine </w:t>
      </w:r>
      <w:proofErr w:type="spellStart"/>
      <w:r>
        <w:t>hand</w:t>
      </w:r>
      <w:proofErr w:type="spellEnd"/>
      <w:r>
        <w:t xml:space="preserve"> gibst / so </w:t>
      </w:r>
      <w:proofErr w:type="spellStart"/>
      <w:r>
        <w:t>wil</w:t>
      </w:r>
      <w:proofErr w:type="spellEnd"/>
      <w:r>
        <w:t xml:space="preserve"> ich </w:t>
      </w:r>
      <w:proofErr w:type="spellStart"/>
      <w:r>
        <w:t>ire</w:t>
      </w:r>
      <w:proofErr w:type="spellEnd"/>
      <w:r>
        <w:t xml:space="preserve"> </w:t>
      </w:r>
      <w:proofErr w:type="spellStart"/>
      <w:r>
        <w:t>stette</w:t>
      </w:r>
      <w:proofErr w:type="spellEnd"/>
      <w:r>
        <w:t xml:space="preserve"> verbannen) </w:t>
      </w:r>
      <w:proofErr w:type="spellStart"/>
      <w:r>
        <w:t>leren</w:t>
      </w:r>
      <w:proofErr w:type="spellEnd"/>
      <w:r>
        <w:t xml:space="preserve"> / wenn man von gottlosen Tyrannen angefochten wird mit kriegen und schaden </w:t>
      </w:r>
      <w:proofErr w:type="spellStart"/>
      <w:r>
        <w:t>erlidden</w:t>
      </w:r>
      <w:proofErr w:type="spellEnd"/>
      <w:r>
        <w:t xml:space="preserve"> hat / das man nicht verzagen </w:t>
      </w:r>
      <w:proofErr w:type="spellStart"/>
      <w:r>
        <w:t>sol</w:t>
      </w:r>
      <w:proofErr w:type="spellEnd"/>
      <w:r>
        <w:t xml:space="preserve"> noch ablassen / sondern Gott weidlich </w:t>
      </w:r>
      <w:proofErr w:type="spellStart"/>
      <w:r>
        <w:t>anruffen</w:t>
      </w:r>
      <w:proofErr w:type="spellEnd"/>
      <w:r>
        <w:t xml:space="preserve"> im </w:t>
      </w:r>
      <w:proofErr w:type="spellStart"/>
      <w:r>
        <w:t>namen</w:t>
      </w:r>
      <w:proofErr w:type="spellEnd"/>
      <w:r>
        <w:t xml:space="preserve"> CHRISTI das er seine </w:t>
      </w:r>
      <w:proofErr w:type="spellStart"/>
      <w:r>
        <w:t>verheissung</w:t>
      </w:r>
      <w:proofErr w:type="spellEnd"/>
      <w:r>
        <w:t xml:space="preserve"> </w:t>
      </w:r>
      <w:proofErr w:type="spellStart"/>
      <w:r>
        <w:t>erfuellen</w:t>
      </w:r>
      <w:proofErr w:type="spellEnd"/>
      <w:r>
        <w:t xml:space="preserve"> wolle an </w:t>
      </w:r>
      <w:proofErr w:type="spellStart"/>
      <w:r>
        <w:t>dene</w:t>
      </w:r>
      <w:proofErr w:type="spellEnd"/>
      <w:r>
        <w:t xml:space="preserve"> so den Kriege nicht angefangen und rechte </w:t>
      </w:r>
      <w:proofErr w:type="spellStart"/>
      <w:r>
        <w:t>sachen</w:t>
      </w:r>
      <w:proofErr w:type="spellEnd"/>
      <w:r>
        <w:t xml:space="preserve"> haben / die aber nach seinen </w:t>
      </w:r>
      <w:proofErr w:type="spellStart"/>
      <w:r>
        <w:t>drewwortten</w:t>
      </w:r>
      <w:proofErr w:type="spellEnd"/>
      <w:r>
        <w:t xml:space="preserve"> </w:t>
      </w:r>
      <w:proofErr w:type="spellStart"/>
      <w:r>
        <w:t>stortzen</w:t>
      </w:r>
      <w:proofErr w:type="spellEnd"/>
      <w:r>
        <w:t xml:space="preserve"> so den krieg </w:t>
      </w:r>
      <w:proofErr w:type="spellStart"/>
      <w:r>
        <w:t>anfahen</w:t>
      </w:r>
      <w:proofErr w:type="spellEnd"/>
      <w:r>
        <w:t xml:space="preserve"> und unrechte </w:t>
      </w:r>
      <w:proofErr w:type="spellStart"/>
      <w:r>
        <w:t>sach</w:t>
      </w:r>
      <w:proofErr w:type="spellEnd"/>
      <w:r>
        <w:t xml:space="preserve"> haben.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der Herr </w:t>
      </w:r>
      <w:proofErr w:type="spellStart"/>
      <w:r>
        <w:t>hoeret</w:t>
      </w:r>
      <w:proofErr w:type="spellEnd"/>
      <w:r>
        <w:t xml:space="preserve"> die </w:t>
      </w:r>
      <w:proofErr w:type="spellStart"/>
      <w:r>
        <w:t>stim</w:t>
      </w:r>
      <w:proofErr w:type="spellEnd"/>
      <w:r>
        <w:t xml:space="preserve"> Israel und gab die Cananiter und </w:t>
      </w:r>
      <w:proofErr w:type="spellStart"/>
      <w:r>
        <w:t>verbanneten</w:t>
      </w:r>
      <w:proofErr w:type="spellEnd"/>
      <w:r>
        <w:t xml:space="preserve"> sie </w:t>
      </w:r>
      <w:proofErr w:type="spellStart"/>
      <w:r>
        <w:t>sampt</w:t>
      </w:r>
      <w:proofErr w:type="spellEnd"/>
      <w:r>
        <w:t xml:space="preserve"> </w:t>
      </w:r>
      <w:proofErr w:type="spellStart"/>
      <w:r>
        <w:t>iren</w:t>
      </w:r>
      <w:proofErr w:type="spellEnd"/>
      <w:r>
        <w:t xml:space="preserve"> </w:t>
      </w:r>
      <w:proofErr w:type="spellStart"/>
      <w:r>
        <w:t>stetten</w:t>
      </w:r>
      <w:proofErr w:type="spellEnd"/>
      <w:r>
        <w:t xml:space="preserve"> / und </w:t>
      </w:r>
      <w:proofErr w:type="spellStart"/>
      <w:r>
        <w:t>hies</w:t>
      </w:r>
      <w:proofErr w:type="spellEnd"/>
      <w:r>
        <w:t xml:space="preserve"> die stet </w:t>
      </w:r>
      <w:proofErr w:type="spellStart"/>
      <w:r>
        <w:t>Harma</w:t>
      </w:r>
      <w:proofErr w:type="spellEnd"/>
      <w:r>
        <w:t xml:space="preserve">) zeugen / das Gott alle die so mit </w:t>
      </w:r>
      <w:proofErr w:type="spellStart"/>
      <w:r>
        <w:t>unbilichen</w:t>
      </w:r>
      <w:proofErr w:type="spellEnd"/>
      <w:r>
        <w:t xml:space="preserve"> kriegen </w:t>
      </w:r>
      <w:proofErr w:type="spellStart"/>
      <w:r>
        <w:t>zuplaget</w:t>
      </w:r>
      <w:proofErr w:type="spellEnd"/>
      <w:r>
        <w:t xml:space="preserve"> werden und Gott </w:t>
      </w:r>
      <w:proofErr w:type="spellStart"/>
      <w:r>
        <w:t>anruffen</w:t>
      </w:r>
      <w:proofErr w:type="spellEnd"/>
      <w:r>
        <w:t xml:space="preserve"> so </w:t>
      </w:r>
      <w:proofErr w:type="spellStart"/>
      <w:r>
        <w:t>gnediglich</w:t>
      </w:r>
      <w:proofErr w:type="spellEnd"/>
      <w:r>
        <w:t xml:space="preserve"> und </w:t>
      </w:r>
      <w:proofErr w:type="spellStart"/>
      <w:r>
        <w:t>mechtiglich</w:t>
      </w:r>
      <w:proofErr w:type="spellEnd"/>
      <w:r>
        <w:t xml:space="preserve"> nach seinen </w:t>
      </w:r>
      <w:proofErr w:type="spellStart"/>
      <w:r>
        <w:t>verheissungen</w:t>
      </w:r>
      <w:proofErr w:type="spellEnd"/>
      <w:r>
        <w:t xml:space="preserve"> und </w:t>
      </w:r>
      <w:proofErr w:type="spellStart"/>
      <w:r>
        <w:t>drewwortten</w:t>
      </w:r>
      <w:proofErr w:type="spellEnd"/>
      <w:r>
        <w:t xml:space="preserve"> </w:t>
      </w:r>
      <w:proofErr w:type="spellStart"/>
      <w:r>
        <w:t>erhoere</w:t>
      </w:r>
      <w:proofErr w:type="spellEnd"/>
      <w:r>
        <w:t xml:space="preserve"> und beschirme / das sie </w:t>
      </w:r>
      <w:proofErr w:type="spellStart"/>
      <w:r>
        <w:t>rhuemen</w:t>
      </w:r>
      <w:proofErr w:type="spellEnd"/>
      <w:r>
        <w:t xml:space="preserve"> und sprechen </w:t>
      </w:r>
      <w:proofErr w:type="spellStart"/>
      <w:r>
        <w:t>muessen</w:t>
      </w:r>
      <w:proofErr w:type="spellEnd"/>
      <w:r>
        <w:t xml:space="preserve"> wie Paulus Eph. 3. Er thut und gibt </w:t>
      </w:r>
      <w:proofErr w:type="spellStart"/>
      <w:r>
        <w:t>uberschwenglicher</w:t>
      </w:r>
      <w:proofErr w:type="spellEnd"/>
      <w:r>
        <w:t xml:space="preserve"> denn jemand </w:t>
      </w:r>
      <w:proofErr w:type="spellStart"/>
      <w:r>
        <w:t>begeren</w:t>
      </w:r>
      <w:proofErr w:type="spellEnd"/>
      <w:r>
        <w:t xml:space="preserve"> oder </w:t>
      </w:r>
      <w:proofErr w:type="spellStart"/>
      <w:r>
        <w:t>wundschen</w:t>
      </w:r>
      <w:proofErr w:type="spellEnd"/>
      <w:r>
        <w:t xml:space="preserve"> </w:t>
      </w:r>
      <w:proofErr w:type="spellStart"/>
      <w:r>
        <w:t>kan</w:t>
      </w:r>
      <w:proofErr w:type="spellEnd"/>
      <w:r>
        <w:t xml:space="preserve">. Daraus </w:t>
      </w:r>
      <w:proofErr w:type="spellStart"/>
      <w:r>
        <w:t>wolzumercken</w:t>
      </w:r>
      <w:proofErr w:type="spellEnd"/>
      <w:r>
        <w:t xml:space="preserve"> das der </w:t>
      </w:r>
      <w:proofErr w:type="spellStart"/>
      <w:r>
        <w:t>starck</w:t>
      </w:r>
      <w:proofErr w:type="spellEnd"/>
      <w:r>
        <w:t xml:space="preserve"> </w:t>
      </w:r>
      <w:proofErr w:type="spellStart"/>
      <w:r>
        <w:t>Eiverer</w:t>
      </w:r>
      <w:proofErr w:type="spellEnd"/>
      <w:r>
        <w:t xml:space="preserve"> und </w:t>
      </w:r>
      <w:proofErr w:type="spellStart"/>
      <w:r>
        <w:t>heimsucher</w:t>
      </w:r>
      <w:proofErr w:type="spellEnd"/>
      <w:r>
        <w:t xml:space="preserve"> der </w:t>
      </w:r>
      <w:proofErr w:type="spellStart"/>
      <w:r>
        <w:t>missethat</w:t>
      </w:r>
      <w:proofErr w:type="spellEnd"/>
      <w:r>
        <w:t xml:space="preserve"> die </w:t>
      </w:r>
      <w:proofErr w:type="spellStart"/>
      <w:r>
        <w:t>fromen</w:t>
      </w:r>
      <w:proofErr w:type="spellEnd"/>
      <w:r>
        <w:t xml:space="preserve"> zuweilen </w:t>
      </w:r>
      <w:proofErr w:type="spellStart"/>
      <w:r>
        <w:t>umb</w:t>
      </w:r>
      <w:proofErr w:type="spellEnd"/>
      <w:r>
        <w:t xml:space="preserve"> des willen plagen lasse / das sie </w:t>
      </w:r>
      <w:proofErr w:type="spellStart"/>
      <w:r>
        <w:t>demuttig</w:t>
      </w:r>
      <w:proofErr w:type="spellEnd"/>
      <w:r>
        <w:t xml:space="preserve"> werden und Gott </w:t>
      </w:r>
      <w:proofErr w:type="spellStart"/>
      <w:r>
        <w:t>umb</w:t>
      </w:r>
      <w:proofErr w:type="spellEnd"/>
      <w:r>
        <w:t xml:space="preserve"> tat und </w:t>
      </w:r>
      <w:proofErr w:type="spellStart"/>
      <w:r>
        <w:t>hulff</w:t>
      </w:r>
      <w:proofErr w:type="spellEnd"/>
      <w:r>
        <w:t xml:space="preserve"> </w:t>
      </w:r>
      <w:proofErr w:type="spellStart"/>
      <w:r>
        <w:t>anruffen</w:t>
      </w:r>
      <w:proofErr w:type="spellEnd"/>
      <w:r>
        <w:t xml:space="preserve"> / und die </w:t>
      </w:r>
      <w:proofErr w:type="spellStart"/>
      <w:r>
        <w:t>boesen</w:t>
      </w:r>
      <w:proofErr w:type="spellEnd"/>
      <w:r>
        <w:t xml:space="preserve"> </w:t>
      </w:r>
      <w:proofErr w:type="spellStart"/>
      <w:r>
        <w:t>ir</w:t>
      </w:r>
      <w:proofErr w:type="spellEnd"/>
      <w:r>
        <w:t xml:space="preserve"> </w:t>
      </w:r>
      <w:proofErr w:type="spellStart"/>
      <w:r>
        <w:t>ungluck</w:t>
      </w:r>
      <w:proofErr w:type="spellEnd"/>
      <w:r>
        <w:t xml:space="preserve"> an den </w:t>
      </w:r>
      <w:proofErr w:type="spellStart"/>
      <w:r>
        <w:t>fromen</w:t>
      </w:r>
      <w:proofErr w:type="spellEnd"/>
      <w:r>
        <w:t xml:space="preserve"> verdienen. </w:t>
      </w:r>
      <w:proofErr w:type="spellStart"/>
      <w:r>
        <w:t>Drumb</w:t>
      </w:r>
      <w:proofErr w:type="spellEnd"/>
      <w:r>
        <w:t xml:space="preserve"> </w:t>
      </w:r>
      <w:proofErr w:type="spellStart"/>
      <w:r>
        <w:t>muegen</w:t>
      </w:r>
      <w:proofErr w:type="spellEnd"/>
      <w:r>
        <w:t xml:space="preserve"> sich </w:t>
      </w:r>
      <w:proofErr w:type="spellStart"/>
      <w:r>
        <w:t>wol</w:t>
      </w:r>
      <w:proofErr w:type="spellEnd"/>
      <w:r>
        <w:t xml:space="preserve"> mit </w:t>
      </w:r>
      <w:proofErr w:type="spellStart"/>
      <w:r>
        <w:t>disem</w:t>
      </w:r>
      <w:proofErr w:type="spellEnd"/>
      <w:r>
        <w:t xml:space="preserve"> Exempel die </w:t>
      </w:r>
      <w:proofErr w:type="spellStart"/>
      <w:r>
        <w:t>troesten</w:t>
      </w:r>
      <w:proofErr w:type="spellEnd"/>
      <w:r>
        <w:t xml:space="preserve"> so </w:t>
      </w:r>
      <w:proofErr w:type="spellStart"/>
      <w:r>
        <w:t>nider</w:t>
      </w:r>
      <w:proofErr w:type="spellEnd"/>
      <w:r>
        <w:t xml:space="preserve"> gelegen sind / und wissen das in Gott </w:t>
      </w:r>
      <w:proofErr w:type="spellStart"/>
      <w:r>
        <w:t>widderumb</w:t>
      </w:r>
      <w:proofErr w:type="spellEnd"/>
      <w:r>
        <w:t xml:space="preserve"> den Sieg geben </w:t>
      </w:r>
      <w:proofErr w:type="spellStart"/>
      <w:r>
        <w:t>koenne</w:t>
      </w:r>
      <w:proofErr w:type="spellEnd"/>
      <w:r>
        <w:t xml:space="preserve"> / wenn sie in </w:t>
      </w:r>
      <w:proofErr w:type="spellStart"/>
      <w:r>
        <w:t>trewlich</w:t>
      </w:r>
      <w:proofErr w:type="spellEnd"/>
      <w:r>
        <w:t xml:space="preserve"> </w:t>
      </w:r>
      <w:proofErr w:type="spellStart"/>
      <w:r>
        <w:t>anruffen</w:t>
      </w:r>
      <w:proofErr w:type="spellEnd"/>
      <w:r>
        <w:t xml:space="preserve"> wie diese. Es ist nicht allezeit gut das man oblige und siege / und </w:t>
      </w:r>
      <w:proofErr w:type="spellStart"/>
      <w:r>
        <w:t>sol</w:t>
      </w:r>
      <w:proofErr w:type="spellEnd"/>
      <w:r>
        <w:t xml:space="preserve"> niemand </w:t>
      </w:r>
      <w:proofErr w:type="spellStart"/>
      <w:r>
        <w:t>verzveiveln</w:t>
      </w:r>
      <w:proofErr w:type="spellEnd"/>
      <w:r>
        <w:t xml:space="preserve"> der </w:t>
      </w:r>
      <w:proofErr w:type="spellStart"/>
      <w:r>
        <w:t>unterligt</w:t>
      </w:r>
      <w:proofErr w:type="spellEnd"/>
      <w:r>
        <w:t xml:space="preserve">. Denn Gott ist Richter (wie Ps. 75. spricht) der </w:t>
      </w:r>
      <w:proofErr w:type="spellStart"/>
      <w:r>
        <w:t>disen</w:t>
      </w:r>
      <w:proofErr w:type="spellEnd"/>
      <w:r>
        <w:t xml:space="preserve"> </w:t>
      </w:r>
      <w:proofErr w:type="spellStart"/>
      <w:r>
        <w:t>erhoehet</w:t>
      </w:r>
      <w:proofErr w:type="spellEnd"/>
      <w:r>
        <w:t xml:space="preserve"> und jenen </w:t>
      </w:r>
      <w:proofErr w:type="spellStart"/>
      <w:r>
        <w:t>nidriget</w:t>
      </w:r>
      <w:proofErr w:type="spellEnd"/>
      <w:r>
        <w:t xml:space="preserve">: und hat einen Becher in der </w:t>
      </w:r>
      <w:proofErr w:type="spellStart"/>
      <w:r>
        <w:t>hand</w:t>
      </w:r>
      <w:proofErr w:type="spellEnd"/>
      <w:r>
        <w:t xml:space="preserve"> mit </w:t>
      </w:r>
      <w:proofErr w:type="spellStart"/>
      <w:r>
        <w:t>starckem</w:t>
      </w:r>
      <w:proofErr w:type="spellEnd"/>
      <w:r>
        <w:t xml:space="preserve"> </w:t>
      </w:r>
      <w:proofErr w:type="spellStart"/>
      <w:r>
        <w:t>getrencke</w:t>
      </w:r>
      <w:proofErr w:type="spellEnd"/>
      <w:r>
        <w:t xml:space="preserve"> / daraus er </w:t>
      </w:r>
      <w:proofErr w:type="spellStart"/>
      <w:r>
        <w:t>wol</w:t>
      </w:r>
      <w:proofErr w:type="spellEnd"/>
      <w:r>
        <w:t xml:space="preserve"> den </w:t>
      </w:r>
      <w:proofErr w:type="spellStart"/>
      <w:r>
        <w:t>fromen</w:t>
      </w:r>
      <w:proofErr w:type="spellEnd"/>
      <w:r>
        <w:t xml:space="preserve"> das heilige </w:t>
      </w:r>
      <w:proofErr w:type="spellStart"/>
      <w:r>
        <w:t>creutz</w:t>
      </w:r>
      <w:proofErr w:type="spellEnd"/>
      <w:r>
        <w:t xml:space="preserve"> </w:t>
      </w:r>
      <w:proofErr w:type="spellStart"/>
      <w:r>
        <w:t>einschenckt</w:t>
      </w:r>
      <w:proofErr w:type="spellEnd"/>
      <w:r>
        <w:t xml:space="preserve"> zur </w:t>
      </w:r>
      <w:proofErr w:type="spellStart"/>
      <w:r>
        <w:t>besserung</w:t>
      </w:r>
      <w:proofErr w:type="spellEnd"/>
      <w:r>
        <w:t xml:space="preserve"> / aber doch </w:t>
      </w:r>
      <w:proofErr w:type="spellStart"/>
      <w:r>
        <w:t>muessen</w:t>
      </w:r>
      <w:proofErr w:type="spellEnd"/>
      <w:r>
        <w:t xml:space="preserve"> die gottlosen endlich die Hefen </w:t>
      </w:r>
      <w:proofErr w:type="spellStart"/>
      <w:r>
        <w:t>aussauffen</w:t>
      </w:r>
      <w:proofErr w:type="spellEnd"/>
      <w:r>
        <w:t xml:space="preserve"> und ewiglich untergehen. Was </w:t>
      </w:r>
      <w:proofErr w:type="spellStart"/>
      <w:r>
        <w:t>hulfffs</w:t>
      </w:r>
      <w:proofErr w:type="spellEnd"/>
      <w:r>
        <w:t xml:space="preserve"> dem gottlosen </w:t>
      </w:r>
      <w:proofErr w:type="spellStart"/>
      <w:r>
        <w:t>Koenig</w:t>
      </w:r>
      <w:proofErr w:type="spellEnd"/>
      <w:r>
        <w:t xml:space="preserve"> Arad das er eine </w:t>
      </w:r>
      <w:proofErr w:type="spellStart"/>
      <w:r>
        <w:t>zeitlang</w:t>
      </w:r>
      <w:proofErr w:type="spellEnd"/>
      <w:r>
        <w:t xml:space="preserve"> </w:t>
      </w:r>
      <w:proofErr w:type="spellStart"/>
      <w:r>
        <w:t>glueck</w:t>
      </w:r>
      <w:proofErr w:type="spellEnd"/>
      <w:r>
        <w:t xml:space="preserve"> hatte wider Israel: Was schadets Gottes </w:t>
      </w:r>
      <w:proofErr w:type="spellStart"/>
      <w:r>
        <w:t>volck</w:t>
      </w:r>
      <w:proofErr w:type="spellEnd"/>
      <w:r>
        <w:t xml:space="preserve"> Israel das es seiner </w:t>
      </w:r>
      <w:proofErr w:type="spellStart"/>
      <w:r>
        <w:t>missethat</w:t>
      </w:r>
      <w:proofErr w:type="spellEnd"/>
      <w:r>
        <w:t xml:space="preserve"> halben von </w:t>
      </w:r>
      <w:proofErr w:type="spellStart"/>
      <w:r>
        <w:t>tyrannen</w:t>
      </w:r>
      <w:proofErr w:type="spellEnd"/>
      <w:r>
        <w:t xml:space="preserve"> </w:t>
      </w:r>
      <w:proofErr w:type="spellStart"/>
      <w:r>
        <w:t>geplaget</w:t>
      </w:r>
      <w:proofErr w:type="spellEnd"/>
      <w:r>
        <w:t xml:space="preserve"> wird eine </w:t>
      </w:r>
      <w:proofErr w:type="spellStart"/>
      <w:r>
        <w:t>zeitlang</w:t>
      </w:r>
      <w:proofErr w:type="spellEnd"/>
      <w:r>
        <w:t xml:space="preserve"> so es doch endlich </w:t>
      </w:r>
      <w:proofErr w:type="spellStart"/>
      <w:r>
        <w:t>mus</w:t>
      </w:r>
      <w:proofErr w:type="spellEnd"/>
      <w:r>
        <w:t xml:space="preserve"> </w:t>
      </w:r>
      <w:proofErr w:type="spellStart"/>
      <w:r>
        <w:t>erloeset</w:t>
      </w:r>
      <w:proofErr w:type="spellEnd"/>
      <w:r>
        <w:t xml:space="preserve"> werden und den Sieg behalten ewiglich: Also </w:t>
      </w:r>
      <w:proofErr w:type="spellStart"/>
      <w:r>
        <w:t>muessen</w:t>
      </w:r>
      <w:proofErr w:type="spellEnd"/>
      <w:r>
        <w:t xml:space="preserve"> alle Christen durch viel </w:t>
      </w:r>
      <w:proofErr w:type="spellStart"/>
      <w:r>
        <w:t>truebsal</w:t>
      </w:r>
      <w:proofErr w:type="spellEnd"/>
      <w:r>
        <w:t xml:space="preserve"> ins </w:t>
      </w:r>
      <w:proofErr w:type="spellStart"/>
      <w:r>
        <w:t>Himelreich</w:t>
      </w:r>
      <w:proofErr w:type="spellEnd"/>
      <w:r>
        <w:t xml:space="preserve"> </w:t>
      </w:r>
      <w:proofErr w:type="spellStart"/>
      <w:r>
        <w:t>komen</w:t>
      </w:r>
      <w:proofErr w:type="spellEnd"/>
      <w:r>
        <w:t xml:space="preserve">. </w:t>
      </w:r>
    </w:p>
    <w:p w14:paraId="6A4A067C" w14:textId="1F3CDBF8" w:rsidR="00A20E90" w:rsidRDefault="00A20E90" w:rsidP="00A20E90">
      <w:pPr>
        <w:pStyle w:val="StandardWeb"/>
      </w:pPr>
      <w:r>
        <w:rPr>
          <w:rStyle w:val="Fett"/>
          <w:rFonts w:eastAsiaTheme="majorEastAsia"/>
        </w:rPr>
        <w:t xml:space="preserve">Da sie zogen von </w:t>
      </w:r>
      <w:proofErr w:type="spellStart"/>
      <w:r>
        <w:rPr>
          <w:rStyle w:val="Fett"/>
          <w:rFonts w:eastAsiaTheme="majorEastAsia"/>
        </w:rPr>
        <w:t>Hor</w:t>
      </w:r>
      <w:proofErr w:type="spellEnd"/>
      <w:r>
        <w:rPr>
          <w:rStyle w:val="Fett"/>
          <w:rFonts w:eastAsiaTheme="majorEastAsia"/>
        </w:rPr>
        <w:t xml:space="preserve"> am </w:t>
      </w:r>
      <w:proofErr w:type="spellStart"/>
      <w:r>
        <w:rPr>
          <w:rStyle w:val="Fett"/>
          <w:rFonts w:eastAsiaTheme="majorEastAsia"/>
        </w:rPr>
        <w:t>gebirge</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dem </w:t>
      </w:r>
      <w:proofErr w:type="spellStart"/>
      <w:r>
        <w:rPr>
          <w:rStyle w:val="Fett"/>
          <w:rFonts w:eastAsiaTheme="majorEastAsia"/>
        </w:rPr>
        <w:t>wege</w:t>
      </w:r>
      <w:proofErr w:type="spellEnd"/>
      <w:r>
        <w:rPr>
          <w:rStyle w:val="Fett"/>
          <w:rFonts w:eastAsiaTheme="majorEastAsia"/>
        </w:rPr>
        <w:t xml:space="preserve"> vom </w:t>
      </w:r>
      <w:proofErr w:type="spellStart"/>
      <w:r w:rsidRPr="00A20E90">
        <w:rPr>
          <w:rStyle w:val="Fett"/>
        </w:rPr>
        <w:t>SchilffMeer</w:t>
      </w:r>
      <w:proofErr w:type="spellEnd"/>
      <w:r>
        <w:rPr>
          <w:rStyle w:val="Fett"/>
          <w:rFonts w:eastAsiaTheme="majorEastAsia"/>
        </w:rPr>
        <w:t xml:space="preserve"> / das sie </w:t>
      </w:r>
      <w:proofErr w:type="spellStart"/>
      <w:r>
        <w:rPr>
          <w:rStyle w:val="Fett"/>
          <w:rFonts w:eastAsiaTheme="majorEastAsia"/>
        </w:rPr>
        <w:t>umb</w:t>
      </w:r>
      <w:proofErr w:type="spellEnd"/>
      <w:r>
        <w:rPr>
          <w:rStyle w:val="Fett"/>
          <w:rFonts w:eastAsiaTheme="majorEastAsia"/>
        </w:rPr>
        <w:t xml:space="preserve"> der Edomiter </w:t>
      </w:r>
      <w:proofErr w:type="spellStart"/>
      <w:r>
        <w:rPr>
          <w:rStyle w:val="Fett"/>
          <w:rFonts w:eastAsiaTheme="majorEastAsia"/>
        </w:rPr>
        <w:t>land</w:t>
      </w:r>
      <w:proofErr w:type="spellEnd"/>
      <w:r>
        <w:rPr>
          <w:rStyle w:val="Fett"/>
          <w:rFonts w:eastAsiaTheme="majorEastAsia"/>
        </w:rPr>
        <w:t xml:space="preserve"> hin zogen: ward das </w:t>
      </w:r>
      <w:proofErr w:type="spellStart"/>
      <w:r>
        <w:rPr>
          <w:rStyle w:val="Fett"/>
          <w:rFonts w:eastAsiaTheme="majorEastAsia"/>
        </w:rPr>
        <w:t>volck</w:t>
      </w:r>
      <w:proofErr w:type="spellEnd"/>
      <w:r>
        <w:rPr>
          <w:rStyle w:val="Fett"/>
          <w:rFonts w:eastAsiaTheme="majorEastAsia"/>
        </w:rPr>
        <w:t xml:space="preserve"> verdrossen </w:t>
      </w:r>
      <w:proofErr w:type="spellStart"/>
      <w:r>
        <w:rPr>
          <w:rStyle w:val="Fett"/>
          <w:rFonts w:eastAsiaTheme="majorEastAsia"/>
        </w:rPr>
        <w:t>auff</w:t>
      </w:r>
      <w:proofErr w:type="spellEnd"/>
      <w:r>
        <w:rPr>
          <w:rStyle w:val="Fett"/>
          <w:rFonts w:eastAsiaTheme="majorEastAsia"/>
        </w:rPr>
        <w:t xml:space="preserve"> dem </w:t>
      </w:r>
      <w:proofErr w:type="spellStart"/>
      <w:r>
        <w:rPr>
          <w:rStyle w:val="Fett"/>
          <w:rFonts w:eastAsiaTheme="majorEastAsia"/>
        </w:rPr>
        <w:t>wege</w:t>
      </w:r>
      <w:proofErr w:type="spellEnd"/>
      <w:r>
        <w:rPr>
          <w:rStyle w:val="Fett"/>
          <w:rFonts w:eastAsiaTheme="majorEastAsia"/>
        </w:rPr>
        <w:t xml:space="preserve"> / und redet wider Gott und Mosen: </w:t>
      </w: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hastu</w:t>
      </w:r>
      <w:proofErr w:type="spellEnd"/>
      <w:r>
        <w:rPr>
          <w:rStyle w:val="Fett"/>
          <w:rFonts w:eastAsiaTheme="majorEastAsia"/>
        </w:rPr>
        <w:t xml:space="preserve"> uns aus </w:t>
      </w:r>
      <w:proofErr w:type="spellStart"/>
      <w:r>
        <w:rPr>
          <w:rStyle w:val="Fett"/>
          <w:rFonts w:eastAsiaTheme="majorEastAsia"/>
        </w:rPr>
        <w:t>Aegypten</w:t>
      </w:r>
      <w:proofErr w:type="spellEnd"/>
      <w:r>
        <w:rPr>
          <w:rStyle w:val="Fett"/>
          <w:rFonts w:eastAsiaTheme="majorEastAsia"/>
        </w:rPr>
        <w:t xml:space="preserve"> </w:t>
      </w:r>
      <w:proofErr w:type="spellStart"/>
      <w:r>
        <w:rPr>
          <w:rStyle w:val="Fett"/>
          <w:rFonts w:eastAsiaTheme="majorEastAsia"/>
        </w:rPr>
        <w:t>gefueret</w:t>
      </w:r>
      <w:proofErr w:type="spellEnd"/>
      <w:r>
        <w:rPr>
          <w:rStyle w:val="Fett"/>
          <w:rFonts w:eastAsiaTheme="majorEastAsia"/>
        </w:rPr>
        <w:t xml:space="preserve"> / das wir sterben in der </w:t>
      </w:r>
      <w:proofErr w:type="spellStart"/>
      <w:r>
        <w:rPr>
          <w:rStyle w:val="Fett"/>
          <w:rFonts w:eastAsiaTheme="majorEastAsia"/>
        </w:rPr>
        <w:t>Wuesten</w:t>
      </w:r>
      <w:proofErr w:type="spellEnd"/>
      <w:r>
        <w:rPr>
          <w:rStyle w:val="Fett"/>
          <w:rFonts w:eastAsiaTheme="majorEastAsia"/>
        </w:rPr>
        <w:t xml:space="preserve">: denn es ist kein </w:t>
      </w:r>
      <w:proofErr w:type="spellStart"/>
      <w:r>
        <w:rPr>
          <w:rStyle w:val="Fett"/>
          <w:rFonts w:eastAsiaTheme="majorEastAsia"/>
        </w:rPr>
        <w:t>brod</w:t>
      </w:r>
      <w:proofErr w:type="spellEnd"/>
      <w:r>
        <w:rPr>
          <w:rStyle w:val="Fett"/>
          <w:rFonts w:eastAsiaTheme="majorEastAsia"/>
        </w:rPr>
        <w:t xml:space="preserve"> noch </w:t>
      </w:r>
      <w:proofErr w:type="spellStart"/>
      <w:r>
        <w:rPr>
          <w:rStyle w:val="Fett"/>
          <w:rFonts w:eastAsiaTheme="majorEastAsia"/>
        </w:rPr>
        <w:t>wasser</w:t>
      </w:r>
      <w:proofErr w:type="spellEnd"/>
      <w:r>
        <w:rPr>
          <w:rStyle w:val="Fett"/>
          <w:rFonts w:eastAsiaTheme="majorEastAsia"/>
        </w:rPr>
        <w:t xml:space="preserve"> hie / und unser </w:t>
      </w:r>
      <w:proofErr w:type="spellStart"/>
      <w:r>
        <w:rPr>
          <w:rStyle w:val="Fett"/>
          <w:rFonts w:eastAsiaTheme="majorEastAsia"/>
        </w:rPr>
        <w:t>selen</w:t>
      </w:r>
      <w:proofErr w:type="spellEnd"/>
      <w:r>
        <w:rPr>
          <w:rStyle w:val="Fett"/>
          <w:rFonts w:eastAsiaTheme="majorEastAsia"/>
        </w:rPr>
        <w:t xml:space="preserve"> </w:t>
      </w:r>
      <w:proofErr w:type="spellStart"/>
      <w:r>
        <w:rPr>
          <w:rStyle w:val="Fett"/>
          <w:rFonts w:eastAsiaTheme="majorEastAsia"/>
        </w:rPr>
        <w:t>eckelt</w:t>
      </w:r>
      <w:proofErr w:type="spellEnd"/>
      <w:r>
        <w:rPr>
          <w:rStyle w:val="Fett"/>
          <w:rFonts w:eastAsiaTheme="majorEastAsia"/>
        </w:rPr>
        <w:t xml:space="preserve"> </w:t>
      </w:r>
      <w:proofErr w:type="spellStart"/>
      <w:r>
        <w:rPr>
          <w:rStyle w:val="Fett"/>
          <w:rFonts w:eastAsiaTheme="majorEastAsia"/>
        </w:rPr>
        <w:t>uber</w:t>
      </w:r>
      <w:proofErr w:type="spellEnd"/>
      <w:r>
        <w:rPr>
          <w:rStyle w:val="Fett"/>
          <w:rFonts w:eastAsiaTheme="majorEastAsia"/>
        </w:rPr>
        <w:t xml:space="preserve"> </w:t>
      </w:r>
      <w:proofErr w:type="spellStart"/>
      <w:r>
        <w:rPr>
          <w:rStyle w:val="Fett"/>
          <w:rFonts w:eastAsiaTheme="majorEastAsia"/>
        </w:rPr>
        <w:t>diser</w:t>
      </w:r>
      <w:proofErr w:type="spellEnd"/>
      <w:r>
        <w:rPr>
          <w:rStyle w:val="Fett"/>
          <w:rFonts w:eastAsiaTheme="majorEastAsia"/>
        </w:rPr>
        <w:t xml:space="preserve"> losen Speise. Da sandte der Herr </w:t>
      </w:r>
      <w:proofErr w:type="spellStart"/>
      <w:r>
        <w:rPr>
          <w:rStyle w:val="Fett"/>
          <w:rFonts w:eastAsiaTheme="majorEastAsia"/>
        </w:rPr>
        <w:t>fewrige</w:t>
      </w:r>
      <w:proofErr w:type="spellEnd"/>
      <w:r>
        <w:rPr>
          <w:rStyle w:val="Fett"/>
          <w:rFonts w:eastAsiaTheme="majorEastAsia"/>
        </w:rPr>
        <w:t xml:space="preserve"> Schlangen unter das </w:t>
      </w:r>
      <w:proofErr w:type="spellStart"/>
      <w:r>
        <w:rPr>
          <w:rStyle w:val="Fett"/>
          <w:rFonts w:eastAsiaTheme="majorEastAsia"/>
        </w:rPr>
        <w:t>volck</w:t>
      </w:r>
      <w:proofErr w:type="spellEnd"/>
      <w:r>
        <w:rPr>
          <w:rStyle w:val="Fett"/>
          <w:rFonts w:eastAsiaTheme="majorEastAsia"/>
        </w:rPr>
        <w:t xml:space="preserve"> / die bissen das </w:t>
      </w:r>
      <w:proofErr w:type="spellStart"/>
      <w:r>
        <w:rPr>
          <w:rStyle w:val="Fett"/>
          <w:rFonts w:eastAsiaTheme="majorEastAsia"/>
        </w:rPr>
        <w:t>volck</w:t>
      </w:r>
      <w:proofErr w:type="spellEnd"/>
      <w:r>
        <w:rPr>
          <w:rStyle w:val="Fett"/>
          <w:rFonts w:eastAsiaTheme="majorEastAsia"/>
        </w:rPr>
        <w:t xml:space="preserve"> das ein gros </w:t>
      </w:r>
      <w:proofErr w:type="spellStart"/>
      <w:r>
        <w:rPr>
          <w:rStyle w:val="Fett"/>
          <w:rFonts w:eastAsiaTheme="majorEastAsia"/>
        </w:rPr>
        <w:t>volck</w:t>
      </w:r>
      <w:proofErr w:type="spellEnd"/>
      <w:r>
        <w:rPr>
          <w:rStyle w:val="Fett"/>
          <w:rFonts w:eastAsiaTheme="majorEastAsia"/>
        </w:rPr>
        <w:t xml:space="preserve"> in Israel </w:t>
      </w:r>
      <w:proofErr w:type="spellStart"/>
      <w:r>
        <w:rPr>
          <w:rStyle w:val="Fett"/>
          <w:rFonts w:eastAsiaTheme="majorEastAsia"/>
        </w:rPr>
        <w:t>starbe</w:t>
      </w:r>
      <w:proofErr w:type="spellEnd"/>
      <w:r>
        <w:rPr>
          <w:rStyle w:val="Fett"/>
          <w:rFonts w:eastAsiaTheme="majorEastAsia"/>
        </w:rPr>
        <w:t xml:space="preserve">. Da kamen sie zu Mose und sprachen: Wir haben </w:t>
      </w:r>
      <w:proofErr w:type="spellStart"/>
      <w:r>
        <w:rPr>
          <w:rStyle w:val="Fett"/>
          <w:rFonts w:eastAsiaTheme="majorEastAsia"/>
        </w:rPr>
        <w:t>gesuendiget</w:t>
      </w:r>
      <w:proofErr w:type="spellEnd"/>
      <w:r>
        <w:rPr>
          <w:rStyle w:val="Fett"/>
          <w:rFonts w:eastAsiaTheme="majorEastAsia"/>
        </w:rPr>
        <w:t xml:space="preserve"> das wir </w:t>
      </w:r>
      <w:proofErr w:type="spellStart"/>
      <w:r>
        <w:rPr>
          <w:rStyle w:val="Fett"/>
          <w:rFonts w:eastAsiaTheme="majorEastAsia"/>
        </w:rPr>
        <w:t>widder</w:t>
      </w:r>
      <w:proofErr w:type="spellEnd"/>
      <w:r>
        <w:rPr>
          <w:rStyle w:val="Fett"/>
          <w:rFonts w:eastAsiaTheme="majorEastAsia"/>
        </w:rPr>
        <w:t xml:space="preserve"> den </w:t>
      </w:r>
      <w:proofErr w:type="spellStart"/>
      <w:r>
        <w:rPr>
          <w:rStyle w:val="Fett"/>
          <w:rFonts w:eastAsiaTheme="majorEastAsia"/>
        </w:rPr>
        <w:t>Hern</w:t>
      </w:r>
      <w:proofErr w:type="spellEnd"/>
      <w:r>
        <w:rPr>
          <w:rStyle w:val="Fett"/>
          <w:rFonts w:eastAsiaTheme="majorEastAsia"/>
        </w:rPr>
        <w:t xml:space="preserve"> und dich </w:t>
      </w:r>
      <w:proofErr w:type="spellStart"/>
      <w:r>
        <w:rPr>
          <w:rStyle w:val="Fett"/>
          <w:rFonts w:eastAsiaTheme="majorEastAsia"/>
        </w:rPr>
        <w:t>gered</w:t>
      </w:r>
      <w:proofErr w:type="spellEnd"/>
      <w:r>
        <w:rPr>
          <w:rStyle w:val="Fett"/>
          <w:rFonts w:eastAsiaTheme="majorEastAsia"/>
        </w:rPr>
        <w:t xml:space="preserve"> haben: Bitte den </w:t>
      </w:r>
      <w:proofErr w:type="spellStart"/>
      <w:r>
        <w:rPr>
          <w:rStyle w:val="Fett"/>
          <w:rFonts w:eastAsiaTheme="majorEastAsia"/>
        </w:rPr>
        <w:t>Hern</w:t>
      </w:r>
      <w:proofErr w:type="spellEnd"/>
      <w:r>
        <w:rPr>
          <w:rStyle w:val="Fett"/>
          <w:rFonts w:eastAsiaTheme="majorEastAsia"/>
        </w:rPr>
        <w:t xml:space="preserve"> das er die Schlangen von uns </w:t>
      </w:r>
      <w:proofErr w:type="spellStart"/>
      <w:r>
        <w:rPr>
          <w:rStyle w:val="Fett"/>
          <w:rFonts w:eastAsiaTheme="majorEastAsia"/>
        </w:rPr>
        <w:t>neme</w:t>
      </w:r>
      <w:proofErr w:type="spellEnd"/>
      <w:r>
        <w:rPr>
          <w:rStyle w:val="Fett"/>
          <w:rFonts w:eastAsiaTheme="majorEastAsia"/>
        </w:rPr>
        <w:t xml:space="preserve">. Mose </w:t>
      </w:r>
      <w:proofErr w:type="spellStart"/>
      <w:r>
        <w:rPr>
          <w:rStyle w:val="Fett"/>
          <w:rFonts w:eastAsiaTheme="majorEastAsia"/>
        </w:rPr>
        <w:t>bate</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das </w:t>
      </w:r>
      <w:proofErr w:type="spellStart"/>
      <w:r>
        <w:rPr>
          <w:rStyle w:val="Fett"/>
          <w:rFonts w:eastAsiaTheme="majorEastAsia"/>
        </w:rPr>
        <w:t>volck</w:t>
      </w:r>
      <w:proofErr w:type="spellEnd"/>
      <w:r>
        <w:rPr>
          <w:rStyle w:val="Fett"/>
          <w:rFonts w:eastAsiaTheme="majorEastAsia"/>
        </w:rPr>
        <w:t xml:space="preserve">. Da sprach der Herr zu Mose: Mache die ein Eherne Schlangen und richte sie zum Zeichen </w:t>
      </w:r>
      <w:proofErr w:type="spellStart"/>
      <w:r>
        <w:rPr>
          <w:rStyle w:val="Fett"/>
          <w:rFonts w:eastAsiaTheme="majorEastAsia"/>
        </w:rPr>
        <w:t>auff</w:t>
      </w:r>
      <w:proofErr w:type="spellEnd"/>
      <w:r>
        <w:rPr>
          <w:rStyle w:val="Fett"/>
          <w:rFonts w:eastAsiaTheme="majorEastAsia"/>
        </w:rPr>
        <w:t xml:space="preserve">. Wer </w:t>
      </w:r>
      <w:proofErr w:type="spellStart"/>
      <w:r>
        <w:rPr>
          <w:rStyle w:val="Fett"/>
          <w:rFonts w:eastAsiaTheme="majorEastAsia"/>
        </w:rPr>
        <w:t>gebisssen</w:t>
      </w:r>
      <w:proofErr w:type="spellEnd"/>
      <w:r>
        <w:rPr>
          <w:rStyle w:val="Fett"/>
          <w:rFonts w:eastAsiaTheme="majorEastAsia"/>
        </w:rPr>
        <w:t xml:space="preserve"> ist / und </w:t>
      </w:r>
      <w:proofErr w:type="spellStart"/>
      <w:r>
        <w:rPr>
          <w:rStyle w:val="Fett"/>
          <w:rFonts w:eastAsiaTheme="majorEastAsia"/>
        </w:rPr>
        <w:t>sihet</w:t>
      </w:r>
      <w:proofErr w:type="spellEnd"/>
      <w:r>
        <w:rPr>
          <w:rStyle w:val="Fett"/>
          <w:rFonts w:eastAsiaTheme="majorEastAsia"/>
        </w:rPr>
        <w:t xml:space="preserve"> sie an / der </w:t>
      </w:r>
      <w:proofErr w:type="spellStart"/>
      <w:r>
        <w:rPr>
          <w:rStyle w:val="Fett"/>
          <w:rFonts w:eastAsiaTheme="majorEastAsia"/>
        </w:rPr>
        <w:t>sol</w:t>
      </w:r>
      <w:proofErr w:type="spellEnd"/>
      <w:r>
        <w:rPr>
          <w:rStyle w:val="Fett"/>
          <w:rFonts w:eastAsiaTheme="majorEastAsia"/>
        </w:rPr>
        <w:t xml:space="preserve"> leben. Da machte Mose ein </w:t>
      </w:r>
      <w:proofErr w:type="spellStart"/>
      <w:r w:rsidRPr="00A20E90">
        <w:rPr>
          <w:rStyle w:val="Fett"/>
        </w:rPr>
        <w:t>EherneSchlangen</w:t>
      </w:r>
      <w:proofErr w:type="spellEnd"/>
      <w:r>
        <w:rPr>
          <w:rStyle w:val="Fett"/>
          <w:rFonts w:eastAsiaTheme="majorEastAsia"/>
        </w:rPr>
        <w:t xml:space="preserve"> und richtet sie zum Zeichen </w:t>
      </w:r>
      <w:proofErr w:type="spellStart"/>
      <w:r>
        <w:rPr>
          <w:rStyle w:val="Fett"/>
          <w:rFonts w:eastAsiaTheme="majorEastAsia"/>
        </w:rPr>
        <w:t>auff</w:t>
      </w:r>
      <w:proofErr w:type="spellEnd"/>
      <w:r>
        <w:rPr>
          <w:rStyle w:val="Fett"/>
          <w:rFonts w:eastAsiaTheme="majorEastAsia"/>
        </w:rPr>
        <w:t xml:space="preserve">: Und wenn jemand eine Schlangen </w:t>
      </w:r>
      <w:proofErr w:type="spellStart"/>
      <w:r>
        <w:rPr>
          <w:rStyle w:val="Fett"/>
          <w:rFonts w:eastAsiaTheme="majorEastAsia"/>
        </w:rPr>
        <w:t>beis</w:t>
      </w:r>
      <w:proofErr w:type="spellEnd"/>
      <w:r>
        <w:rPr>
          <w:rStyle w:val="Fett"/>
          <w:rFonts w:eastAsiaTheme="majorEastAsia"/>
        </w:rPr>
        <w:t xml:space="preserve"> / so </w:t>
      </w:r>
      <w:proofErr w:type="spellStart"/>
      <w:r>
        <w:rPr>
          <w:rStyle w:val="Fett"/>
          <w:rFonts w:eastAsiaTheme="majorEastAsia"/>
        </w:rPr>
        <w:t>sahe</w:t>
      </w:r>
      <w:proofErr w:type="spellEnd"/>
      <w:r>
        <w:rPr>
          <w:rStyle w:val="Fett"/>
          <w:rFonts w:eastAsiaTheme="majorEastAsia"/>
        </w:rPr>
        <w:t xml:space="preserve"> er die </w:t>
      </w:r>
      <w:proofErr w:type="spellStart"/>
      <w:r>
        <w:rPr>
          <w:rStyle w:val="Fett"/>
          <w:rFonts w:eastAsiaTheme="majorEastAsia"/>
        </w:rPr>
        <w:t>EHERNESCHLANGEN</w:t>
      </w:r>
      <w:proofErr w:type="spellEnd"/>
      <w:r>
        <w:rPr>
          <w:rStyle w:val="Fett"/>
          <w:rFonts w:eastAsiaTheme="majorEastAsia"/>
        </w:rPr>
        <w:t xml:space="preserve"> an und bleib leben.</w:t>
      </w:r>
      <w:r>
        <w:t xml:space="preserve"> </w:t>
      </w:r>
    </w:p>
    <w:p w14:paraId="34E7B59D" w14:textId="270ACF7E" w:rsidR="00A20E90" w:rsidRDefault="00A20E90" w:rsidP="00A20E90">
      <w:pPr>
        <w:pStyle w:val="StandardWeb"/>
      </w:pPr>
      <w:r>
        <w:t xml:space="preserve">Wir sehen in </w:t>
      </w:r>
      <w:proofErr w:type="spellStart"/>
      <w:r>
        <w:t>disem</w:t>
      </w:r>
      <w:proofErr w:type="spellEnd"/>
      <w:r>
        <w:t xml:space="preserve"> </w:t>
      </w:r>
      <w:proofErr w:type="spellStart"/>
      <w:r>
        <w:t>Wortt</w:t>
      </w:r>
      <w:proofErr w:type="spellEnd"/>
      <w:r>
        <w:t xml:space="preserve"> Gottes als in einem Spiegel / was </w:t>
      </w:r>
      <w:proofErr w:type="spellStart"/>
      <w:r>
        <w:t>fur</w:t>
      </w:r>
      <w:proofErr w:type="spellEnd"/>
      <w:r>
        <w:t xml:space="preserve"> ein unterschied ist zwischen Gesetz und Evangelio davon wir </w:t>
      </w:r>
      <w:proofErr w:type="spellStart"/>
      <w:r>
        <w:t>teglich</w:t>
      </w:r>
      <w:proofErr w:type="spellEnd"/>
      <w:r>
        <w:t xml:space="preserve"> predigen: </w:t>
      </w:r>
      <w:proofErr w:type="spellStart"/>
      <w:r>
        <w:t>Nemlich</w:t>
      </w:r>
      <w:proofErr w:type="spellEnd"/>
      <w:r>
        <w:t xml:space="preserve"> / was </w:t>
      </w:r>
      <w:proofErr w:type="spellStart"/>
      <w:r w:rsidRPr="00A20E90">
        <w:t>GesetzPrediger</w:t>
      </w:r>
      <w:proofErr w:type="spellEnd"/>
      <w:r>
        <w:t xml:space="preserve"> und </w:t>
      </w:r>
      <w:proofErr w:type="spellStart"/>
      <w:r>
        <w:t>Werckheiligen</w:t>
      </w:r>
      <w:proofErr w:type="spellEnd"/>
      <w:r>
        <w:t xml:space="preserve"> </w:t>
      </w:r>
      <w:proofErr w:type="spellStart"/>
      <w:r>
        <w:t>fur</w:t>
      </w:r>
      <w:proofErr w:type="spellEnd"/>
      <w:r>
        <w:t xml:space="preserve"> </w:t>
      </w:r>
      <w:proofErr w:type="spellStart"/>
      <w:r>
        <w:t>schedliche</w:t>
      </w:r>
      <w:proofErr w:type="spellEnd"/>
      <w:r>
        <w:t xml:space="preserve"> </w:t>
      </w:r>
      <w:proofErr w:type="spellStart"/>
      <w:r>
        <w:t>Wuerme</w:t>
      </w:r>
      <w:proofErr w:type="spellEnd"/>
      <w:r>
        <w:t xml:space="preserve"> sind / Evangelische Prediger aber und Christen </w:t>
      </w:r>
      <w:proofErr w:type="spellStart"/>
      <w:r>
        <w:t>fur</w:t>
      </w:r>
      <w:proofErr w:type="spellEnd"/>
      <w:r>
        <w:t xml:space="preserve"> heilsame </w:t>
      </w:r>
      <w:proofErr w:type="spellStart"/>
      <w:r>
        <w:t>leutte</w:t>
      </w:r>
      <w:proofErr w:type="spellEnd"/>
      <w:r>
        <w:t xml:space="preserve"> seien. Denn wir sehen </w:t>
      </w:r>
      <w:proofErr w:type="spellStart"/>
      <w:r>
        <w:t>wol</w:t>
      </w:r>
      <w:proofErr w:type="spellEnd"/>
      <w:r>
        <w:t xml:space="preserve"> / das </w:t>
      </w:r>
      <w:proofErr w:type="spellStart"/>
      <w:r>
        <w:t>dis</w:t>
      </w:r>
      <w:proofErr w:type="spellEnd"/>
      <w:r>
        <w:t xml:space="preserve"> </w:t>
      </w:r>
      <w:proofErr w:type="spellStart"/>
      <w:r>
        <w:t>volck</w:t>
      </w:r>
      <w:proofErr w:type="spellEnd"/>
      <w:r>
        <w:t xml:space="preserve"> des </w:t>
      </w:r>
      <w:proofErr w:type="spellStart"/>
      <w:r>
        <w:t>Gesetzs</w:t>
      </w:r>
      <w:proofErr w:type="spellEnd"/>
      <w:r>
        <w:t xml:space="preserve"> verdrossen wird </w:t>
      </w:r>
      <w:proofErr w:type="spellStart"/>
      <w:r>
        <w:t>auff</w:t>
      </w:r>
      <w:proofErr w:type="spellEnd"/>
      <w:r>
        <w:t xml:space="preserve"> dem </w:t>
      </w:r>
      <w:proofErr w:type="spellStart"/>
      <w:r>
        <w:t>wege</w:t>
      </w:r>
      <w:proofErr w:type="spellEnd"/>
      <w:r>
        <w:t xml:space="preserve"> des </w:t>
      </w:r>
      <w:proofErr w:type="spellStart"/>
      <w:r>
        <w:t>Hern</w:t>
      </w:r>
      <w:proofErr w:type="spellEnd"/>
      <w:r>
        <w:t xml:space="preserve"> </w:t>
      </w:r>
      <w:proofErr w:type="spellStart"/>
      <w:r>
        <w:t>zuwandeln</w:t>
      </w:r>
      <w:proofErr w:type="spellEnd"/>
      <w:r>
        <w:t xml:space="preserve">: Wir </w:t>
      </w:r>
      <w:proofErr w:type="spellStart"/>
      <w:r>
        <w:t>hoeren</w:t>
      </w:r>
      <w:proofErr w:type="spellEnd"/>
      <w:r>
        <w:t xml:space="preserve"> auch / das sie </w:t>
      </w:r>
      <w:proofErr w:type="spellStart"/>
      <w:r>
        <w:t>widder</w:t>
      </w:r>
      <w:proofErr w:type="spellEnd"/>
      <w:r>
        <w:t xml:space="preserve"> Gottes </w:t>
      </w:r>
      <w:proofErr w:type="spellStart"/>
      <w:r>
        <w:t>wortt</w:t>
      </w:r>
      <w:proofErr w:type="spellEnd"/>
      <w:r>
        <w:t xml:space="preserve"> und </w:t>
      </w:r>
      <w:proofErr w:type="spellStart"/>
      <w:r>
        <w:t>diener</w:t>
      </w:r>
      <w:proofErr w:type="spellEnd"/>
      <w:r>
        <w:t xml:space="preserve"> murren / und nicht alleine die </w:t>
      </w:r>
      <w:proofErr w:type="spellStart"/>
      <w:r>
        <w:t>erloesung</w:t>
      </w:r>
      <w:proofErr w:type="spellEnd"/>
      <w:r>
        <w:t xml:space="preserve"> aus </w:t>
      </w:r>
      <w:proofErr w:type="spellStart"/>
      <w:r>
        <w:t>Aegypten</w:t>
      </w:r>
      <w:proofErr w:type="spellEnd"/>
      <w:r>
        <w:t xml:space="preserve"> sondern auch alle Gottes </w:t>
      </w:r>
      <w:proofErr w:type="spellStart"/>
      <w:r>
        <w:t>wolthatten</w:t>
      </w:r>
      <w:proofErr w:type="spellEnd"/>
      <w:r>
        <w:t xml:space="preserve"> in wind </w:t>
      </w:r>
      <w:proofErr w:type="spellStart"/>
      <w:r>
        <w:t>schlahen</w:t>
      </w:r>
      <w:proofErr w:type="spellEnd"/>
      <w:r>
        <w:t xml:space="preserve"> / und damit Gott so </w:t>
      </w:r>
      <w:proofErr w:type="spellStart"/>
      <w:r>
        <w:t>seer</w:t>
      </w:r>
      <w:proofErr w:type="spellEnd"/>
      <w:r>
        <w:t xml:space="preserve"> </w:t>
      </w:r>
      <w:proofErr w:type="spellStart"/>
      <w:r>
        <w:t>erzuernen</w:t>
      </w:r>
      <w:proofErr w:type="spellEnd"/>
      <w:r>
        <w:t xml:space="preserve"> das er </w:t>
      </w:r>
      <w:proofErr w:type="spellStart"/>
      <w:r>
        <w:t>fewrige</w:t>
      </w:r>
      <w:proofErr w:type="spellEnd"/>
      <w:r>
        <w:t xml:space="preserve"> Schlangen wie </w:t>
      </w:r>
      <w:proofErr w:type="spellStart"/>
      <w:r>
        <w:t>Pestilentz</w:t>
      </w:r>
      <w:proofErr w:type="spellEnd"/>
      <w:r>
        <w:t xml:space="preserve"> unter das </w:t>
      </w:r>
      <w:proofErr w:type="spellStart"/>
      <w:r>
        <w:t>volck</w:t>
      </w:r>
      <w:proofErr w:type="spellEnd"/>
      <w:r>
        <w:t xml:space="preserve"> sendet / und ein gros sterben in Israel werden lest. Daraus wir lernen </w:t>
      </w:r>
      <w:proofErr w:type="spellStart"/>
      <w:r>
        <w:t>muegen</w:t>
      </w:r>
      <w:proofErr w:type="spellEnd"/>
      <w:r>
        <w:t xml:space="preserve"> / wenn man Gottes </w:t>
      </w:r>
      <w:proofErr w:type="spellStart"/>
      <w:r>
        <w:t>wortt</w:t>
      </w:r>
      <w:proofErr w:type="spellEnd"/>
      <w:r>
        <w:t xml:space="preserve"> und </w:t>
      </w:r>
      <w:proofErr w:type="spellStart"/>
      <w:r>
        <w:t>diener</w:t>
      </w:r>
      <w:proofErr w:type="spellEnd"/>
      <w:r>
        <w:t xml:space="preserve"> </w:t>
      </w:r>
      <w:proofErr w:type="spellStart"/>
      <w:r>
        <w:t>auff</w:t>
      </w:r>
      <w:proofErr w:type="spellEnd"/>
      <w:r>
        <w:t xml:space="preserve"> erden verachtet / das Gott </w:t>
      </w:r>
      <w:proofErr w:type="spellStart"/>
      <w:r>
        <w:t>umb</w:t>
      </w:r>
      <w:proofErr w:type="spellEnd"/>
      <w:r>
        <w:t xml:space="preserve"> nichts anders willen sterben </w:t>
      </w:r>
      <w:proofErr w:type="spellStart"/>
      <w:r>
        <w:t>komen</w:t>
      </w:r>
      <w:proofErr w:type="spellEnd"/>
      <w:r>
        <w:t xml:space="preserve"> lasse / denn da sie seine </w:t>
      </w:r>
      <w:proofErr w:type="spellStart"/>
      <w:r>
        <w:t>verechter</w:t>
      </w:r>
      <w:proofErr w:type="spellEnd"/>
      <w:r>
        <w:t xml:space="preserve"> </w:t>
      </w:r>
      <w:proofErr w:type="spellStart"/>
      <w:r>
        <w:t>auff</w:t>
      </w:r>
      <w:proofErr w:type="spellEnd"/>
      <w:r>
        <w:t xml:space="preserve"> fressen und verschlingen. </w:t>
      </w:r>
      <w:proofErr w:type="spellStart"/>
      <w:r>
        <w:t>Widderumb</w:t>
      </w:r>
      <w:proofErr w:type="spellEnd"/>
      <w:r>
        <w:t xml:space="preserve"> sehen wir hie / das </w:t>
      </w:r>
      <w:proofErr w:type="spellStart"/>
      <w:r>
        <w:t>dis</w:t>
      </w:r>
      <w:proofErr w:type="spellEnd"/>
      <w:r>
        <w:t xml:space="preserve"> Evangelische </w:t>
      </w:r>
      <w:proofErr w:type="spellStart"/>
      <w:r>
        <w:t>volck</w:t>
      </w:r>
      <w:proofErr w:type="spellEnd"/>
      <w:r>
        <w:t xml:space="preserve"> in der not fein zum Creutz kreucht / erkennet und bekennet die </w:t>
      </w:r>
      <w:proofErr w:type="spellStart"/>
      <w:r>
        <w:t>Suende</w:t>
      </w:r>
      <w:proofErr w:type="spellEnd"/>
      <w:r>
        <w:t xml:space="preserve"> / bittet Mosen das er Gott </w:t>
      </w:r>
      <w:proofErr w:type="spellStart"/>
      <w:r>
        <w:t>umb</w:t>
      </w:r>
      <w:proofErr w:type="spellEnd"/>
      <w:r>
        <w:t xml:space="preserve"> CHRISTI willen bitte / das er die </w:t>
      </w:r>
      <w:proofErr w:type="spellStart"/>
      <w:r>
        <w:t>Suende</w:t>
      </w:r>
      <w:proofErr w:type="spellEnd"/>
      <w:r>
        <w:t xml:space="preserve"> vergebe und vom </w:t>
      </w:r>
      <w:proofErr w:type="spellStart"/>
      <w:r>
        <w:t>tod</w:t>
      </w:r>
      <w:proofErr w:type="spellEnd"/>
      <w:r>
        <w:t xml:space="preserve"> </w:t>
      </w:r>
      <w:proofErr w:type="spellStart"/>
      <w:r>
        <w:t>erloese</w:t>
      </w:r>
      <w:proofErr w:type="spellEnd"/>
      <w:r>
        <w:t xml:space="preserve">: durch welche Busse und </w:t>
      </w:r>
      <w:proofErr w:type="spellStart"/>
      <w:r>
        <w:t>Gebette</w:t>
      </w:r>
      <w:proofErr w:type="spellEnd"/>
      <w:r>
        <w:t xml:space="preserve"> lest sich Gott also bewegen / das er Mosen </w:t>
      </w:r>
      <w:proofErr w:type="spellStart"/>
      <w:r>
        <w:t>wortt</w:t>
      </w:r>
      <w:proofErr w:type="spellEnd"/>
      <w:r>
        <w:t xml:space="preserve"> und </w:t>
      </w:r>
      <w:proofErr w:type="spellStart"/>
      <w:r>
        <w:t>zeichen</w:t>
      </w:r>
      <w:proofErr w:type="spellEnd"/>
      <w:r>
        <w:t xml:space="preserve"> predigen und </w:t>
      </w:r>
      <w:proofErr w:type="spellStart"/>
      <w:r>
        <w:t>auffrichten</w:t>
      </w:r>
      <w:proofErr w:type="spellEnd"/>
      <w:r>
        <w:t xml:space="preserve"> </w:t>
      </w:r>
      <w:proofErr w:type="spellStart"/>
      <w:r>
        <w:t>heist</w:t>
      </w:r>
      <w:proofErr w:type="spellEnd"/>
      <w:r>
        <w:t xml:space="preserve"> / dadurch allen </w:t>
      </w:r>
      <w:proofErr w:type="spellStart"/>
      <w:r>
        <w:t>glewbigen</w:t>
      </w:r>
      <w:proofErr w:type="spellEnd"/>
      <w:r>
        <w:t xml:space="preserve"> anruffern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Tod </w:t>
      </w:r>
      <w:proofErr w:type="spellStart"/>
      <w:r>
        <w:t>geschenckt</w:t>
      </w:r>
      <w:proofErr w:type="spellEnd"/>
      <w:r>
        <w:t xml:space="preserve"> wird. Daraus wir auch lernen sollen / das alle sterben </w:t>
      </w:r>
      <w:proofErr w:type="spellStart"/>
      <w:r>
        <w:t>auff</w:t>
      </w:r>
      <w:proofErr w:type="spellEnd"/>
      <w:r>
        <w:t xml:space="preserve"> erden durch nichts anders </w:t>
      </w:r>
      <w:proofErr w:type="spellStart"/>
      <w:r>
        <w:t>weggenomen</w:t>
      </w:r>
      <w:proofErr w:type="spellEnd"/>
      <w:r>
        <w:t xml:space="preserve"> werden </w:t>
      </w:r>
      <w:proofErr w:type="spellStart"/>
      <w:r>
        <w:t>muegen</w:t>
      </w:r>
      <w:proofErr w:type="spellEnd"/>
      <w:r>
        <w:t xml:space="preserve"> / denn durch CHRISTUM der </w:t>
      </w:r>
      <w:proofErr w:type="spellStart"/>
      <w:r>
        <w:t>Suend</w:t>
      </w:r>
      <w:proofErr w:type="spellEnd"/>
      <w:r>
        <w:t xml:space="preserve"> ablas und des Todes </w:t>
      </w:r>
      <w:proofErr w:type="spellStart"/>
      <w:r>
        <w:t>tod</w:t>
      </w:r>
      <w:proofErr w:type="spellEnd"/>
      <w:r>
        <w:t xml:space="preserve"> / also / wenn man nur die </w:t>
      </w:r>
      <w:proofErr w:type="spellStart"/>
      <w:r>
        <w:t>Suende</w:t>
      </w:r>
      <w:proofErr w:type="spellEnd"/>
      <w:r>
        <w:t xml:space="preserve"> lest / und Gott bittet das er dem </w:t>
      </w:r>
      <w:proofErr w:type="spellStart"/>
      <w:r>
        <w:t>verderber</w:t>
      </w:r>
      <w:proofErr w:type="spellEnd"/>
      <w:r>
        <w:t xml:space="preserve"> </w:t>
      </w:r>
      <w:proofErr w:type="spellStart"/>
      <w:r>
        <w:t>gepiete</w:t>
      </w:r>
      <w:proofErr w:type="spellEnd"/>
      <w:r>
        <w:t xml:space="preserve"> das er </w:t>
      </w:r>
      <w:proofErr w:type="spellStart"/>
      <w:r>
        <w:t>auffhoere</w:t>
      </w:r>
      <w:proofErr w:type="spellEnd"/>
      <w:r>
        <w:t xml:space="preserve"> sein </w:t>
      </w:r>
      <w:proofErr w:type="spellStart"/>
      <w:r>
        <w:t>volck</w:t>
      </w:r>
      <w:proofErr w:type="spellEnd"/>
      <w:r>
        <w:t xml:space="preserve"> </w:t>
      </w:r>
      <w:proofErr w:type="spellStart"/>
      <w:r>
        <w:t>zuwuergen</w:t>
      </w:r>
      <w:proofErr w:type="spellEnd"/>
      <w:r>
        <w:t xml:space="preserve"> / last uns </w:t>
      </w:r>
      <w:proofErr w:type="spellStart"/>
      <w:r>
        <w:t>glewben</w:t>
      </w:r>
      <w:proofErr w:type="spellEnd"/>
      <w:r>
        <w:t xml:space="preserve"> das er eben so </w:t>
      </w:r>
      <w:proofErr w:type="spellStart"/>
      <w:r>
        <w:t>gnediglich</w:t>
      </w:r>
      <w:proofErr w:type="spellEnd"/>
      <w:r>
        <w:t xml:space="preserve"> </w:t>
      </w:r>
      <w:proofErr w:type="spellStart"/>
      <w:r>
        <w:t>auffhoeren</w:t>
      </w:r>
      <w:proofErr w:type="spellEnd"/>
      <w:r>
        <w:t xml:space="preserve"> werde sein armes </w:t>
      </w:r>
      <w:proofErr w:type="spellStart"/>
      <w:r>
        <w:t>volck</w:t>
      </w:r>
      <w:proofErr w:type="spellEnd"/>
      <w:r>
        <w:t xml:space="preserve"> mit der </w:t>
      </w:r>
      <w:proofErr w:type="spellStart"/>
      <w:r>
        <w:t>Pestilentz</w:t>
      </w:r>
      <w:proofErr w:type="spellEnd"/>
      <w:r>
        <w:t xml:space="preserve"> </w:t>
      </w:r>
      <w:proofErr w:type="spellStart"/>
      <w:r>
        <w:t>zustraffen</w:t>
      </w:r>
      <w:proofErr w:type="spellEnd"/>
      <w:r>
        <w:t xml:space="preserve"> / als er Davids armen </w:t>
      </w:r>
      <w:proofErr w:type="spellStart"/>
      <w:r>
        <w:t>leutten</w:t>
      </w:r>
      <w:proofErr w:type="spellEnd"/>
      <w:r>
        <w:t xml:space="preserve"> </w:t>
      </w:r>
      <w:proofErr w:type="spellStart"/>
      <w:r>
        <w:t>gnedig</w:t>
      </w:r>
      <w:proofErr w:type="spellEnd"/>
      <w:r>
        <w:t xml:space="preserve"> war da in David </w:t>
      </w:r>
      <w:proofErr w:type="spellStart"/>
      <w:r>
        <w:t>bate</w:t>
      </w:r>
      <w:proofErr w:type="spellEnd"/>
      <w:r>
        <w:t xml:space="preserve"> </w:t>
      </w:r>
      <w:proofErr w:type="spellStart"/>
      <w:r>
        <w:t>umb</w:t>
      </w:r>
      <w:proofErr w:type="spellEnd"/>
      <w:r>
        <w:t xml:space="preserve">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Tod 2. Sam. </w:t>
      </w:r>
      <w:proofErr w:type="spellStart"/>
      <w:r>
        <w:t>vl</w:t>
      </w:r>
      <w:proofErr w:type="spellEnd"/>
      <w:r>
        <w:t xml:space="preserve">. Denn wenn Gott dem </w:t>
      </w:r>
      <w:proofErr w:type="spellStart"/>
      <w:r>
        <w:t>volck</w:t>
      </w:r>
      <w:proofErr w:type="spellEnd"/>
      <w:r>
        <w:t xml:space="preserve"> </w:t>
      </w:r>
      <w:proofErr w:type="spellStart"/>
      <w:r>
        <w:t>umb</w:t>
      </w:r>
      <w:proofErr w:type="spellEnd"/>
      <w:r>
        <w:t xml:space="preserve"> CHRISTI willen seine </w:t>
      </w:r>
      <w:proofErr w:type="spellStart"/>
      <w:r>
        <w:t>missethat</w:t>
      </w:r>
      <w:proofErr w:type="spellEnd"/>
      <w:r>
        <w:t xml:space="preserve"> vergibt / so </w:t>
      </w:r>
      <w:proofErr w:type="spellStart"/>
      <w:r>
        <w:t>mus</w:t>
      </w:r>
      <w:proofErr w:type="spellEnd"/>
      <w:r>
        <w:t xml:space="preserve"> der </w:t>
      </w:r>
      <w:proofErr w:type="spellStart"/>
      <w:r w:rsidRPr="00A20E90">
        <w:t>PestilentzTeuffel</w:t>
      </w:r>
      <w:proofErr w:type="spellEnd"/>
      <w:r>
        <w:t xml:space="preserve"> </w:t>
      </w:r>
      <w:proofErr w:type="spellStart"/>
      <w:r>
        <w:t>auff</w:t>
      </w:r>
      <w:proofErr w:type="spellEnd"/>
      <w:r>
        <w:t xml:space="preserve"> </w:t>
      </w:r>
      <w:proofErr w:type="spellStart"/>
      <w:r>
        <w:t>hoeren</w:t>
      </w:r>
      <w:proofErr w:type="spellEnd"/>
      <w:r>
        <w:t xml:space="preserve"> </w:t>
      </w:r>
      <w:proofErr w:type="spellStart"/>
      <w:r>
        <w:t>zuwuergen</w:t>
      </w:r>
      <w:proofErr w:type="spellEnd"/>
      <w:r>
        <w:t xml:space="preserve"> und keinen </w:t>
      </w:r>
      <w:proofErr w:type="spellStart"/>
      <w:r>
        <w:t>danck</w:t>
      </w:r>
      <w:proofErr w:type="spellEnd"/>
      <w:r>
        <w:t xml:space="preserve"> zuhaben. </w:t>
      </w:r>
      <w:proofErr w:type="spellStart"/>
      <w:r>
        <w:t>Wiewol</w:t>
      </w:r>
      <w:proofErr w:type="spellEnd"/>
      <w:r>
        <w:t xml:space="preserve"> es nun </w:t>
      </w:r>
      <w:proofErr w:type="spellStart"/>
      <w:r>
        <w:t>gnug</w:t>
      </w:r>
      <w:proofErr w:type="spellEnd"/>
      <w:r>
        <w:t xml:space="preserve"> </w:t>
      </w:r>
      <w:proofErr w:type="spellStart"/>
      <w:r>
        <w:t>were</w:t>
      </w:r>
      <w:proofErr w:type="spellEnd"/>
      <w:r>
        <w:t xml:space="preserve"> zulernen aus </w:t>
      </w:r>
      <w:proofErr w:type="spellStart"/>
      <w:r>
        <w:t>disem</w:t>
      </w:r>
      <w:proofErr w:type="spellEnd"/>
      <w:r>
        <w:t xml:space="preserve"> andern teil nach dem Gesetz und Evangelio: Erstlich wie das </w:t>
      </w:r>
      <w:proofErr w:type="spellStart"/>
      <w:r>
        <w:t>Gestz</w:t>
      </w:r>
      <w:proofErr w:type="spellEnd"/>
      <w:r>
        <w:t xml:space="preserve"> verdrossene </w:t>
      </w:r>
      <w:proofErr w:type="spellStart"/>
      <w:r>
        <w:t>ungedultige</w:t>
      </w:r>
      <w:proofErr w:type="spellEnd"/>
      <w:r>
        <w:t xml:space="preserve"> </w:t>
      </w:r>
      <w:proofErr w:type="spellStart"/>
      <w:r>
        <w:t>Gotteslesterer</w:t>
      </w:r>
      <w:proofErr w:type="spellEnd"/>
      <w:r>
        <w:t xml:space="preserve"> und </w:t>
      </w:r>
      <w:proofErr w:type="spellStart"/>
      <w:r>
        <w:t>verfolger</w:t>
      </w:r>
      <w:proofErr w:type="spellEnd"/>
      <w:r>
        <w:t xml:space="preserve"> der Prediger macht / ja so </w:t>
      </w:r>
      <w:proofErr w:type="spellStart"/>
      <w:r>
        <w:t>undanckbare</w:t>
      </w:r>
      <w:proofErr w:type="spellEnd"/>
      <w:r>
        <w:t xml:space="preserve"> </w:t>
      </w:r>
      <w:proofErr w:type="spellStart"/>
      <w:r>
        <w:t>leutte</w:t>
      </w:r>
      <w:proofErr w:type="spellEnd"/>
      <w:r>
        <w:t xml:space="preserve"> / das Gott </w:t>
      </w:r>
      <w:proofErr w:type="spellStart"/>
      <w:r>
        <w:t>iret</w:t>
      </w:r>
      <w:proofErr w:type="spellEnd"/>
      <w:r>
        <w:t xml:space="preserve"> halben ein landsterben </w:t>
      </w:r>
      <w:proofErr w:type="spellStart"/>
      <w:r>
        <w:t>komen</w:t>
      </w:r>
      <w:proofErr w:type="spellEnd"/>
      <w:r>
        <w:t xml:space="preserve"> lest: Darnach wie das Evangelion so </w:t>
      </w:r>
      <w:proofErr w:type="spellStart"/>
      <w:r>
        <w:t>gottfuerchtige</w:t>
      </w:r>
      <w:proofErr w:type="spellEnd"/>
      <w:r>
        <w:t xml:space="preserve"> und </w:t>
      </w:r>
      <w:proofErr w:type="spellStart"/>
      <w:r>
        <w:t>mechtige</w:t>
      </w:r>
      <w:proofErr w:type="spellEnd"/>
      <w:r>
        <w:t xml:space="preserve"> </w:t>
      </w:r>
      <w:proofErr w:type="spellStart"/>
      <w:r>
        <w:t>leutte</w:t>
      </w:r>
      <w:proofErr w:type="spellEnd"/>
      <w:r>
        <w:t xml:space="preserve"> </w:t>
      </w:r>
      <w:proofErr w:type="spellStart"/>
      <w:r>
        <w:t>gebiret</w:t>
      </w:r>
      <w:proofErr w:type="spellEnd"/>
      <w:r>
        <w:t xml:space="preserve"> / das sie durch </w:t>
      </w:r>
      <w:proofErr w:type="spellStart"/>
      <w:r>
        <w:t>busse</w:t>
      </w:r>
      <w:proofErr w:type="spellEnd"/>
      <w:r>
        <w:t xml:space="preserve"> und </w:t>
      </w:r>
      <w:proofErr w:type="spellStart"/>
      <w:r>
        <w:t>gebette</w:t>
      </w:r>
      <w:proofErr w:type="spellEnd"/>
      <w:r>
        <w:t xml:space="preserve"> von Gott erlangen </w:t>
      </w:r>
      <w:proofErr w:type="spellStart"/>
      <w:r>
        <w:t>konnen</w:t>
      </w:r>
      <w:proofErr w:type="spellEnd"/>
      <w:r>
        <w:t xml:space="preserve"> durch CHRISTUM das nicht alleine sie von </w:t>
      </w:r>
      <w:proofErr w:type="spellStart"/>
      <w:r>
        <w:t>fewrigen</w:t>
      </w:r>
      <w:proofErr w:type="spellEnd"/>
      <w:r>
        <w:t xml:space="preserve"> Schlangen </w:t>
      </w:r>
      <w:proofErr w:type="spellStart"/>
      <w:r>
        <w:t>ungetoedtet</w:t>
      </w:r>
      <w:proofErr w:type="spellEnd"/>
      <w:r>
        <w:t xml:space="preserve"> bleiben / sondern auch das ein </w:t>
      </w:r>
      <w:proofErr w:type="spellStart"/>
      <w:r>
        <w:t>gantzes</w:t>
      </w:r>
      <w:proofErr w:type="spellEnd"/>
      <w:r>
        <w:t xml:space="preserve"> </w:t>
      </w:r>
      <w:proofErr w:type="spellStart"/>
      <w:r>
        <w:t>land</w:t>
      </w:r>
      <w:proofErr w:type="spellEnd"/>
      <w:r>
        <w:t xml:space="preserve"> vom sterben </w:t>
      </w:r>
      <w:proofErr w:type="spellStart"/>
      <w:r>
        <w:t>erloeset</w:t>
      </w:r>
      <w:proofErr w:type="spellEnd"/>
      <w:r>
        <w:t xml:space="preserve"> werde. So last uns doch aus </w:t>
      </w:r>
      <w:proofErr w:type="spellStart"/>
      <w:r>
        <w:t>disem</w:t>
      </w:r>
      <w:proofErr w:type="spellEnd"/>
      <w:r>
        <w:t xml:space="preserve"> andern teil sechs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382F1776" w14:textId="77777777" w:rsidR="00A20E90" w:rsidRDefault="00A20E90" w:rsidP="00A20E90">
      <w:pPr>
        <w:pStyle w:val="berschrift3"/>
      </w:pPr>
      <w:proofErr w:type="spellStart"/>
      <w:r>
        <w:t>Warumb</w:t>
      </w:r>
      <w:proofErr w:type="spellEnd"/>
      <w:r>
        <w:t xml:space="preserve"> Gott die Juden mit </w:t>
      </w:r>
      <w:proofErr w:type="spellStart"/>
      <w:r>
        <w:t>FewrSchlangen</w:t>
      </w:r>
      <w:proofErr w:type="spellEnd"/>
      <w:r>
        <w:t xml:space="preserve"> plagen und Sterben </w:t>
      </w:r>
      <w:proofErr w:type="spellStart"/>
      <w:r>
        <w:t>komen</w:t>
      </w:r>
      <w:proofErr w:type="spellEnd"/>
      <w:r>
        <w:t xml:space="preserve"> lest.</w:t>
      </w:r>
    </w:p>
    <w:p w14:paraId="01A3D207" w14:textId="77777777" w:rsidR="00A20E90" w:rsidRDefault="00A20E90" w:rsidP="00A20E90">
      <w:pPr>
        <w:pStyle w:val="StandardWeb"/>
      </w:pPr>
      <w:r>
        <w:t xml:space="preserve">Denn was </w:t>
      </w:r>
      <w:proofErr w:type="spellStart"/>
      <w:r>
        <w:t>wil</w:t>
      </w:r>
      <w:proofErr w:type="spellEnd"/>
      <w:r>
        <w:t xml:space="preserve"> er anders mit </w:t>
      </w:r>
      <w:proofErr w:type="spellStart"/>
      <w:r>
        <w:t>disen</w:t>
      </w:r>
      <w:proofErr w:type="spellEnd"/>
      <w:r>
        <w:t xml:space="preserve"> </w:t>
      </w:r>
      <w:proofErr w:type="spellStart"/>
      <w:r>
        <w:t>wortten</w:t>
      </w:r>
      <w:proofErr w:type="spellEnd"/>
      <w:r>
        <w:t xml:space="preserve"> (da sie zogen von </w:t>
      </w:r>
      <w:proofErr w:type="spellStart"/>
      <w:r>
        <w:t>Hor</w:t>
      </w:r>
      <w:proofErr w:type="spellEnd"/>
      <w:r>
        <w:t xml:space="preserve"> am </w:t>
      </w:r>
      <w:proofErr w:type="spellStart"/>
      <w:r>
        <w:t>gebirge</w:t>
      </w:r>
      <w:proofErr w:type="spellEnd"/>
      <w:r>
        <w:t xml:space="preserve"> </w:t>
      </w:r>
      <w:proofErr w:type="spellStart"/>
      <w:r>
        <w:t>auff</w:t>
      </w:r>
      <w:proofErr w:type="spellEnd"/>
      <w:r>
        <w:t xml:space="preserve"> dem </w:t>
      </w:r>
      <w:proofErr w:type="spellStart"/>
      <w:r>
        <w:t>wege</w:t>
      </w:r>
      <w:proofErr w:type="spellEnd"/>
      <w:r>
        <w:t xml:space="preserve"> vom </w:t>
      </w:r>
      <w:proofErr w:type="spellStart"/>
      <w:r>
        <w:t>Schilff</w:t>
      </w:r>
      <w:proofErr w:type="spellEnd"/>
      <w:r>
        <w:t xml:space="preserve"> Meer / das sie </w:t>
      </w:r>
      <w:proofErr w:type="spellStart"/>
      <w:r>
        <w:t>umb</w:t>
      </w:r>
      <w:proofErr w:type="spellEnd"/>
      <w:r>
        <w:t xml:space="preserve"> der Edomiter </w:t>
      </w:r>
      <w:proofErr w:type="spellStart"/>
      <w:r>
        <w:t>land</w:t>
      </w:r>
      <w:proofErr w:type="spellEnd"/>
      <w:r>
        <w:t xml:space="preserve"> hin zogen / wird das </w:t>
      </w:r>
      <w:proofErr w:type="spellStart"/>
      <w:r>
        <w:t>volck</w:t>
      </w:r>
      <w:proofErr w:type="spellEnd"/>
      <w:r>
        <w:t xml:space="preserve"> verdrossen </w:t>
      </w:r>
      <w:proofErr w:type="spellStart"/>
      <w:r>
        <w:t>auff</w:t>
      </w:r>
      <w:proofErr w:type="spellEnd"/>
      <w:r>
        <w:t xml:space="preserve"> dem </w:t>
      </w:r>
      <w:proofErr w:type="spellStart"/>
      <w:r>
        <w:t>wege</w:t>
      </w:r>
      <w:proofErr w:type="spellEnd"/>
      <w:r>
        <w:t xml:space="preserve"> und redet wider Gott und Mosen: </w:t>
      </w:r>
      <w:proofErr w:type="spellStart"/>
      <w:r>
        <w:t>warumb</w:t>
      </w:r>
      <w:proofErr w:type="spellEnd"/>
      <w:r>
        <w:t xml:space="preserve"> </w:t>
      </w:r>
      <w:proofErr w:type="spellStart"/>
      <w:r>
        <w:t>hastu</w:t>
      </w:r>
      <w:proofErr w:type="spellEnd"/>
      <w:r>
        <w:t xml:space="preserve"> uns aus Aegyptenland </w:t>
      </w:r>
      <w:proofErr w:type="spellStart"/>
      <w:r>
        <w:t>gefueret</w:t>
      </w:r>
      <w:proofErr w:type="spellEnd"/>
      <w:r>
        <w:t xml:space="preserve"> / das wir in der </w:t>
      </w:r>
      <w:proofErr w:type="spellStart"/>
      <w:r>
        <w:t>Wuesten</w:t>
      </w:r>
      <w:proofErr w:type="spellEnd"/>
      <w:r>
        <w:t xml:space="preserve"> sterben / denn es ist kein </w:t>
      </w:r>
      <w:proofErr w:type="spellStart"/>
      <w:r>
        <w:t>brod</w:t>
      </w:r>
      <w:proofErr w:type="spellEnd"/>
      <w:r>
        <w:t xml:space="preserve"> noch </w:t>
      </w:r>
      <w:proofErr w:type="spellStart"/>
      <w:r>
        <w:t>wasser</w:t>
      </w:r>
      <w:proofErr w:type="spellEnd"/>
      <w:r>
        <w:t xml:space="preserve"> hie / so </w:t>
      </w:r>
      <w:proofErr w:type="spellStart"/>
      <w:r>
        <w:t>eckelt</w:t>
      </w:r>
      <w:proofErr w:type="spellEnd"/>
      <w:r>
        <w:t xml:space="preserve"> unser Selen </w:t>
      </w:r>
      <w:proofErr w:type="spellStart"/>
      <w:r>
        <w:t>fur</w:t>
      </w:r>
      <w:proofErr w:type="spellEnd"/>
      <w:r>
        <w:t xml:space="preserve"> </w:t>
      </w:r>
      <w:proofErr w:type="spellStart"/>
      <w:r>
        <w:t>diser</w:t>
      </w:r>
      <w:proofErr w:type="spellEnd"/>
      <w:r>
        <w:t xml:space="preserve"> losen speise) denn die </w:t>
      </w:r>
      <w:proofErr w:type="spellStart"/>
      <w:r>
        <w:t>ursache</w:t>
      </w:r>
      <w:proofErr w:type="spellEnd"/>
      <w:r>
        <w:t xml:space="preserve"> des </w:t>
      </w:r>
      <w:proofErr w:type="spellStart"/>
      <w:r>
        <w:t>grossen</w:t>
      </w:r>
      <w:proofErr w:type="spellEnd"/>
      <w:r>
        <w:t xml:space="preserve"> </w:t>
      </w:r>
      <w:proofErr w:type="spellStart"/>
      <w:r>
        <w:t>sterbens</w:t>
      </w:r>
      <w:proofErr w:type="spellEnd"/>
      <w:r>
        <w:t xml:space="preserve"> beschreiben / </w:t>
      </w:r>
      <w:proofErr w:type="spellStart"/>
      <w:r>
        <w:t>nemlich</w:t>
      </w:r>
      <w:proofErr w:type="spellEnd"/>
      <w:r>
        <w:t xml:space="preserve"> die </w:t>
      </w:r>
      <w:proofErr w:type="spellStart"/>
      <w:r>
        <w:t>suende</w:t>
      </w:r>
      <w:proofErr w:type="spellEnd"/>
      <w:r>
        <w:t xml:space="preserve"> wider die ersten </w:t>
      </w:r>
      <w:proofErr w:type="spellStart"/>
      <w:r>
        <w:t>tafel</w:t>
      </w:r>
      <w:proofErr w:type="spellEnd"/>
      <w:r>
        <w:t xml:space="preserve"> mit welchen die Juden Gott den </w:t>
      </w:r>
      <w:proofErr w:type="spellStart"/>
      <w:r>
        <w:t>starcken</w:t>
      </w:r>
      <w:proofErr w:type="spellEnd"/>
      <w:r>
        <w:t xml:space="preserve"> </w:t>
      </w:r>
      <w:proofErr w:type="spellStart"/>
      <w:r>
        <w:t>Eiverer</w:t>
      </w:r>
      <w:proofErr w:type="spellEnd"/>
      <w:r>
        <w:t xml:space="preserve"> </w:t>
      </w:r>
      <w:proofErr w:type="spellStart"/>
      <w:r>
        <w:t>erzuerneten</w:t>
      </w:r>
      <w:proofErr w:type="spellEnd"/>
      <w:r>
        <w:t xml:space="preserve"> / das er ein gros sterben </w:t>
      </w:r>
      <w:proofErr w:type="spellStart"/>
      <w:r>
        <w:t>komen</w:t>
      </w:r>
      <w:proofErr w:type="spellEnd"/>
      <w:r>
        <w:t xml:space="preserve"> lest. </w:t>
      </w:r>
    </w:p>
    <w:p w14:paraId="04BD06F3" w14:textId="75C0731D" w:rsidR="00A20E90" w:rsidRDefault="00A20E90" w:rsidP="00A20E90">
      <w:pPr>
        <w:pStyle w:val="StandardWeb"/>
      </w:pPr>
      <w:r>
        <w:t xml:space="preserve">Die erste </w:t>
      </w:r>
      <w:proofErr w:type="spellStart"/>
      <w:r>
        <w:t>Suend</w:t>
      </w:r>
      <w:proofErr w:type="spellEnd"/>
      <w:r>
        <w:t xml:space="preserve"> </w:t>
      </w:r>
      <w:proofErr w:type="spellStart"/>
      <w:r>
        <w:t>heist</w:t>
      </w:r>
      <w:proofErr w:type="spellEnd"/>
      <w:r>
        <w:t xml:space="preserve"> / verdrossen werden </w:t>
      </w:r>
      <w:proofErr w:type="spellStart"/>
      <w:r>
        <w:t>auff</w:t>
      </w:r>
      <w:proofErr w:type="spellEnd"/>
      <w:r>
        <w:t xml:space="preserve"> dem </w:t>
      </w:r>
      <w:proofErr w:type="spellStart"/>
      <w:r>
        <w:t>wege</w:t>
      </w:r>
      <w:proofErr w:type="spellEnd"/>
      <w:r>
        <w:t xml:space="preserve"> / das ist / nicht alleine verdrossen werden in Gottes </w:t>
      </w:r>
      <w:proofErr w:type="spellStart"/>
      <w:r>
        <w:t>wortt</w:t>
      </w:r>
      <w:proofErr w:type="spellEnd"/>
      <w:r>
        <w:t xml:space="preserve"> </w:t>
      </w:r>
      <w:proofErr w:type="spellStart"/>
      <w:r>
        <w:t>zuhoeren</w:t>
      </w:r>
      <w:proofErr w:type="spellEnd"/>
      <w:r>
        <w:t xml:space="preserve"> und darnach </w:t>
      </w:r>
      <w:proofErr w:type="spellStart"/>
      <w:r>
        <w:t>zufragen</w:t>
      </w:r>
      <w:proofErr w:type="spellEnd"/>
      <w:r>
        <w:t xml:space="preserve"> / sondern auch des </w:t>
      </w:r>
      <w:proofErr w:type="spellStart"/>
      <w:r>
        <w:t>wortts</w:t>
      </w:r>
      <w:proofErr w:type="spellEnd"/>
      <w:r>
        <w:t xml:space="preserve"> dienern von </w:t>
      </w:r>
      <w:proofErr w:type="spellStart"/>
      <w:r>
        <w:t>hertzen</w:t>
      </w:r>
      <w:proofErr w:type="spellEnd"/>
      <w:r>
        <w:t xml:space="preserve"> feind werden / als die Juden hie Mose feind sind. Das aber solche feinschafft </w:t>
      </w:r>
      <w:proofErr w:type="spellStart"/>
      <w:r>
        <w:t>teuffelisch</w:t>
      </w:r>
      <w:proofErr w:type="spellEnd"/>
      <w:r>
        <w:t xml:space="preserve"> und </w:t>
      </w:r>
      <w:proofErr w:type="spellStart"/>
      <w:r>
        <w:t>verdamlich</w:t>
      </w:r>
      <w:proofErr w:type="spellEnd"/>
      <w:r>
        <w:t xml:space="preserve"> </w:t>
      </w:r>
      <w:proofErr w:type="spellStart"/>
      <w:r>
        <w:t>seie</w:t>
      </w:r>
      <w:proofErr w:type="spellEnd"/>
      <w:r>
        <w:t xml:space="preserve"> / scheinet nicht allein aus Gott da er spricht Ge. 3. Ich </w:t>
      </w:r>
      <w:proofErr w:type="spellStart"/>
      <w:r>
        <w:t>wil</w:t>
      </w:r>
      <w:proofErr w:type="spellEnd"/>
      <w:r>
        <w:t xml:space="preserve"> feindschafft setzen zwischen des Weibes Samen und der Schlangen Samen / Sondern auch aus CHRISTO da er spricht Lu. II. Wer nicht mit mir ist der ist wider mich. Gott gebe aber das alle die </w:t>
      </w:r>
      <w:proofErr w:type="spellStart"/>
      <w:r>
        <w:t>Stette</w:t>
      </w:r>
      <w:proofErr w:type="spellEnd"/>
      <w:r>
        <w:t xml:space="preserve"> so das Evangelion mit solchen </w:t>
      </w:r>
      <w:proofErr w:type="spellStart"/>
      <w:r>
        <w:t>freuden</w:t>
      </w:r>
      <w:proofErr w:type="spellEnd"/>
      <w:r>
        <w:t xml:space="preserve"> </w:t>
      </w:r>
      <w:proofErr w:type="spellStart"/>
      <w:r>
        <w:t>angenomen</w:t>
      </w:r>
      <w:proofErr w:type="spellEnd"/>
      <w:r>
        <w:t xml:space="preserve"> wie die Juden am </w:t>
      </w:r>
      <w:proofErr w:type="spellStart"/>
      <w:r w:rsidRPr="00A20E90">
        <w:t>PalmTage</w:t>
      </w:r>
      <w:proofErr w:type="spellEnd"/>
      <w:r>
        <w:t xml:space="preserve"> / nu aber so verdrossen werden als Jerusalem und Capernaum / </w:t>
      </w:r>
      <w:proofErr w:type="spellStart"/>
      <w:r>
        <w:t>dis</w:t>
      </w:r>
      <w:proofErr w:type="spellEnd"/>
      <w:r>
        <w:t xml:space="preserve"> </w:t>
      </w:r>
      <w:proofErr w:type="spellStart"/>
      <w:r>
        <w:t>wortt</w:t>
      </w:r>
      <w:proofErr w:type="spellEnd"/>
      <w:r>
        <w:t xml:space="preserve"> Mosi nicht auch treffe. Denn das Gott alle die so dem </w:t>
      </w:r>
      <w:proofErr w:type="spellStart"/>
      <w:r>
        <w:t>Wortt</w:t>
      </w:r>
      <w:proofErr w:type="spellEnd"/>
      <w:r>
        <w:t xml:space="preserve"> und seinen dienern feind sind / vom Erdboden </w:t>
      </w:r>
      <w:proofErr w:type="spellStart"/>
      <w:r>
        <w:t>auffreumen</w:t>
      </w:r>
      <w:proofErr w:type="spellEnd"/>
      <w:r>
        <w:t xml:space="preserve"> und zu seiner </w:t>
      </w:r>
      <w:proofErr w:type="spellStart"/>
      <w:r>
        <w:t>ruge</w:t>
      </w:r>
      <w:proofErr w:type="spellEnd"/>
      <w:r>
        <w:t xml:space="preserve"> nicht </w:t>
      </w:r>
      <w:proofErr w:type="spellStart"/>
      <w:r>
        <w:t>komen</w:t>
      </w:r>
      <w:proofErr w:type="spellEnd"/>
      <w:r>
        <w:t xml:space="preserve"> lassen wolle: ist daraus offenbar / das </w:t>
      </w:r>
      <w:proofErr w:type="spellStart"/>
      <w:r>
        <w:t>Psal</w:t>
      </w:r>
      <w:proofErr w:type="spellEnd"/>
      <w:r>
        <w:t xml:space="preserve">. 95. Gott </w:t>
      </w:r>
      <w:proofErr w:type="spellStart"/>
      <w:r>
        <w:t>selbs</w:t>
      </w:r>
      <w:proofErr w:type="spellEnd"/>
      <w:r>
        <w:t xml:space="preserve"> </w:t>
      </w:r>
      <w:proofErr w:type="spellStart"/>
      <w:r>
        <w:t>schwehert</w:t>
      </w:r>
      <w:proofErr w:type="spellEnd"/>
      <w:r>
        <w:t xml:space="preserve"> das nicht alleine die falschen Juden </w:t>
      </w:r>
      <w:proofErr w:type="spellStart"/>
      <w:r>
        <w:t>umb</w:t>
      </w:r>
      <w:proofErr w:type="spellEnd"/>
      <w:r>
        <w:t xml:space="preserve"> des willen zu seiner </w:t>
      </w:r>
      <w:proofErr w:type="spellStart"/>
      <w:r>
        <w:t>ruge</w:t>
      </w:r>
      <w:proofErr w:type="spellEnd"/>
      <w:r>
        <w:t xml:space="preserve"> </w:t>
      </w:r>
      <w:proofErr w:type="spellStart"/>
      <w:r>
        <w:t>nimermehr</w:t>
      </w:r>
      <w:proofErr w:type="spellEnd"/>
      <w:r>
        <w:t xml:space="preserve"> </w:t>
      </w:r>
      <w:proofErr w:type="spellStart"/>
      <w:r>
        <w:t>komen</w:t>
      </w:r>
      <w:proofErr w:type="spellEnd"/>
      <w:r>
        <w:t xml:space="preserve"> sollen das </w:t>
      </w:r>
      <w:proofErr w:type="spellStart"/>
      <w:r>
        <w:t>ire</w:t>
      </w:r>
      <w:proofErr w:type="spellEnd"/>
      <w:r>
        <w:t xml:space="preserve"> </w:t>
      </w:r>
      <w:proofErr w:type="spellStart"/>
      <w:r>
        <w:t>hertzen</w:t>
      </w:r>
      <w:proofErr w:type="spellEnd"/>
      <w:r>
        <w:t xml:space="preserve"> immer den </w:t>
      </w:r>
      <w:proofErr w:type="spellStart"/>
      <w:r>
        <w:t>Irrewege</w:t>
      </w:r>
      <w:proofErr w:type="spellEnd"/>
      <w:r>
        <w:t xml:space="preserve"> gehen / sondern auch die falschen Christen wie die Epistel Heb. 3. zeuget / das </w:t>
      </w:r>
      <w:proofErr w:type="spellStart"/>
      <w:r>
        <w:t>goettlicher</w:t>
      </w:r>
      <w:proofErr w:type="spellEnd"/>
      <w:r>
        <w:t xml:space="preserve"> </w:t>
      </w:r>
      <w:proofErr w:type="spellStart"/>
      <w:r>
        <w:t>Eyd</w:t>
      </w:r>
      <w:proofErr w:type="spellEnd"/>
      <w:r>
        <w:t xml:space="preserve"> die </w:t>
      </w:r>
      <w:proofErr w:type="spellStart"/>
      <w:r>
        <w:t>undanckbarn</w:t>
      </w:r>
      <w:proofErr w:type="spellEnd"/>
      <w:r>
        <w:t xml:space="preserve"> Christen </w:t>
      </w:r>
      <w:proofErr w:type="spellStart"/>
      <w:r>
        <w:t>auff</w:t>
      </w:r>
      <w:proofErr w:type="spellEnd"/>
      <w:r>
        <w:t xml:space="preserve"> treffe. </w:t>
      </w:r>
      <w:proofErr w:type="spellStart"/>
      <w:r>
        <w:t>Drumb</w:t>
      </w:r>
      <w:proofErr w:type="spellEnd"/>
      <w:r>
        <w:t xml:space="preserve"> last uns Gott unsern lieben Vatter im </w:t>
      </w:r>
      <w:proofErr w:type="spellStart"/>
      <w:r>
        <w:t>Himel</w:t>
      </w:r>
      <w:proofErr w:type="spellEnd"/>
      <w:r>
        <w:t xml:space="preserve"> bitten / das er </w:t>
      </w:r>
      <w:proofErr w:type="spellStart"/>
      <w:r>
        <w:t>umb</w:t>
      </w:r>
      <w:proofErr w:type="spellEnd"/>
      <w:r>
        <w:t xml:space="preserve"> CHRISTI willen / durch seinen heiligen Geist ja </w:t>
      </w:r>
      <w:proofErr w:type="spellStart"/>
      <w:r>
        <w:t>fur</w:t>
      </w:r>
      <w:proofErr w:type="spellEnd"/>
      <w:r>
        <w:t xml:space="preserve"> feindschafft und </w:t>
      </w:r>
      <w:proofErr w:type="spellStart"/>
      <w:r>
        <w:t>verachtung</w:t>
      </w:r>
      <w:proofErr w:type="spellEnd"/>
      <w:r>
        <w:t xml:space="preserve"> Gottes </w:t>
      </w:r>
      <w:proofErr w:type="spellStart"/>
      <w:r>
        <w:t>wortts</w:t>
      </w:r>
      <w:proofErr w:type="spellEnd"/>
      <w:r>
        <w:t xml:space="preserve"> und </w:t>
      </w:r>
      <w:proofErr w:type="spellStart"/>
      <w:r>
        <w:t>diener</w:t>
      </w:r>
      <w:proofErr w:type="spellEnd"/>
      <w:r>
        <w:t xml:space="preserve"> </w:t>
      </w:r>
      <w:proofErr w:type="spellStart"/>
      <w:r>
        <w:t>gnediglich</w:t>
      </w:r>
      <w:proofErr w:type="spellEnd"/>
      <w:r>
        <w:t xml:space="preserve"> </w:t>
      </w:r>
      <w:proofErr w:type="spellStart"/>
      <w:r>
        <w:t>behuetten</w:t>
      </w:r>
      <w:proofErr w:type="spellEnd"/>
      <w:r>
        <w:t xml:space="preserve"> wolle / nicht alleine </w:t>
      </w:r>
      <w:proofErr w:type="spellStart"/>
      <w:r>
        <w:t>darumb</w:t>
      </w:r>
      <w:proofErr w:type="spellEnd"/>
      <w:r>
        <w:t xml:space="preserve"> das solche feindschafft </w:t>
      </w:r>
      <w:proofErr w:type="spellStart"/>
      <w:r>
        <w:t>nemlich</w:t>
      </w:r>
      <w:proofErr w:type="spellEnd"/>
      <w:r>
        <w:t xml:space="preserve"> der </w:t>
      </w:r>
      <w:proofErr w:type="spellStart"/>
      <w:r>
        <w:t>unglawbe</w:t>
      </w:r>
      <w:proofErr w:type="spellEnd"/>
      <w:r>
        <w:t xml:space="preserve"> verdammet ewiglich / wo man nicht abstehet / Sondern auch das ein </w:t>
      </w:r>
      <w:proofErr w:type="spellStart"/>
      <w:r>
        <w:t>hertz</w:t>
      </w:r>
      <w:proofErr w:type="spellEnd"/>
      <w:r>
        <w:t xml:space="preserve"> so wider die erste </w:t>
      </w:r>
      <w:proofErr w:type="spellStart"/>
      <w:r>
        <w:t>tafel</w:t>
      </w:r>
      <w:proofErr w:type="spellEnd"/>
      <w:r>
        <w:t xml:space="preserve"> </w:t>
      </w:r>
      <w:proofErr w:type="spellStart"/>
      <w:r>
        <w:t>suendiget</w:t>
      </w:r>
      <w:proofErr w:type="spellEnd"/>
      <w:r>
        <w:t xml:space="preserve"> nicht lassen kann es </w:t>
      </w:r>
      <w:proofErr w:type="spellStart"/>
      <w:r>
        <w:t>mus</w:t>
      </w:r>
      <w:proofErr w:type="spellEnd"/>
      <w:r>
        <w:t xml:space="preserve"> wider die andern </w:t>
      </w:r>
      <w:proofErr w:type="spellStart"/>
      <w:r>
        <w:t>tafel</w:t>
      </w:r>
      <w:proofErr w:type="spellEnd"/>
      <w:r>
        <w:t xml:space="preserve"> auch </w:t>
      </w:r>
      <w:proofErr w:type="spellStart"/>
      <w:r>
        <w:t>suendigen</w:t>
      </w:r>
      <w:proofErr w:type="spellEnd"/>
      <w:r>
        <w:t xml:space="preserve"> / das ist / wer von </w:t>
      </w:r>
      <w:proofErr w:type="spellStart"/>
      <w:r>
        <w:t>hertzen</w:t>
      </w:r>
      <w:proofErr w:type="spellEnd"/>
      <w:r>
        <w:t xml:space="preserve"> Gottes </w:t>
      </w:r>
      <w:proofErr w:type="spellStart"/>
      <w:r>
        <w:t>wortt</w:t>
      </w:r>
      <w:proofErr w:type="spellEnd"/>
      <w:r>
        <w:t xml:space="preserve"> und dienern feind ist / der </w:t>
      </w:r>
      <w:proofErr w:type="spellStart"/>
      <w:r>
        <w:t>mus</w:t>
      </w:r>
      <w:proofErr w:type="spellEnd"/>
      <w:r>
        <w:t xml:space="preserve"> das dritte </w:t>
      </w:r>
      <w:proofErr w:type="spellStart"/>
      <w:r>
        <w:t>gebott</w:t>
      </w:r>
      <w:proofErr w:type="spellEnd"/>
      <w:r>
        <w:t xml:space="preserve"> auch </w:t>
      </w:r>
      <w:proofErr w:type="spellStart"/>
      <w:r>
        <w:t>ubertretten</w:t>
      </w:r>
      <w:proofErr w:type="spellEnd"/>
      <w:r>
        <w:t xml:space="preserve"> und mit seinem maul Gottes </w:t>
      </w:r>
      <w:proofErr w:type="spellStart"/>
      <w:r>
        <w:t>wortt</w:t>
      </w:r>
      <w:proofErr w:type="spellEnd"/>
      <w:r>
        <w:t xml:space="preserve"> und </w:t>
      </w:r>
      <w:proofErr w:type="spellStart"/>
      <w:r>
        <w:t>diener</w:t>
      </w:r>
      <w:proofErr w:type="spellEnd"/>
      <w:r>
        <w:t xml:space="preserve"> </w:t>
      </w:r>
      <w:proofErr w:type="spellStart"/>
      <w:r>
        <w:t>verlestern</w:t>
      </w:r>
      <w:proofErr w:type="spellEnd"/>
      <w:r>
        <w:t xml:space="preserve">: als von </w:t>
      </w:r>
      <w:proofErr w:type="spellStart"/>
      <w:r>
        <w:t>disen</w:t>
      </w:r>
      <w:proofErr w:type="spellEnd"/>
      <w:r>
        <w:t xml:space="preserve"> Juden hie gesagt wird das sie wider Gott und Mosen murrten. </w:t>
      </w:r>
    </w:p>
    <w:p w14:paraId="62C058CA" w14:textId="79AA32FA" w:rsidR="00A20E90" w:rsidRDefault="00A20E90" w:rsidP="00A20E90">
      <w:pPr>
        <w:pStyle w:val="StandardWeb"/>
      </w:pPr>
      <w:r>
        <w:t xml:space="preserve">So </w:t>
      </w:r>
      <w:proofErr w:type="spellStart"/>
      <w:r>
        <w:t>were</w:t>
      </w:r>
      <w:proofErr w:type="spellEnd"/>
      <w:r>
        <w:t xml:space="preserve"> die </w:t>
      </w:r>
      <w:proofErr w:type="spellStart"/>
      <w:r>
        <w:t>ander</w:t>
      </w:r>
      <w:proofErr w:type="spellEnd"/>
      <w:r>
        <w:t xml:space="preserve"> </w:t>
      </w:r>
      <w:proofErr w:type="spellStart"/>
      <w:r>
        <w:t>Suend</w:t>
      </w:r>
      <w:proofErr w:type="spellEnd"/>
      <w:r>
        <w:t xml:space="preserve"> </w:t>
      </w:r>
      <w:proofErr w:type="spellStart"/>
      <w:r>
        <w:t>darumb</w:t>
      </w:r>
      <w:proofErr w:type="spellEnd"/>
      <w:r>
        <w:t xml:space="preserve"> Gott ein Sterben </w:t>
      </w:r>
      <w:proofErr w:type="spellStart"/>
      <w:r>
        <w:t>komen</w:t>
      </w:r>
      <w:proofErr w:type="spellEnd"/>
      <w:r>
        <w:t xml:space="preserve"> lest / wider Gott und Mosen reden. Und ist kein wunder das ein gottlos </w:t>
      </w:r>
      <w:proofErr w:type="spellStart"/>
      <w:r>
        <w:t>hertz</w:t>
      </w:r>
      <w:proofErr w:type="spellEnd"/>
      <w:r>
        <w:t xml:space="preserve"> Gottes </w:t>
      </w:r>
      <w:proofErr w:type="spellStart"/>
      <w:r>
        <w:t>wortt</w:t>
      </w:r>
      <w:proofErr w:type="spellEnd"/>
      <w:r>
        <w:t xml:space="preserve"> und </w:t>
      </w:r>
      <w:proofErr w:type="spellStart"/>
      <w:r>
        <w:t>diener</w:t>
      </w:r>
      <w:proofErr w:type="spellEnd"/>
      <w:r>
        <w:t xml:space="preserve"> </w:t>
      </w:r>
      <w:proofErr w:type="spellStart"/>
      <w:r>
        <w:t>lestert</w:t>
      </w:r>
      <w:proofErr w:type="spellEnd"/>
      <w:r>
        <w:t xml:space="preserve">. Denn so spricht CHRISTUS Matth. 12. </w:t>
      </w:r>
      <w:proofErr w:type="spellStart"/>
      <w:r>
        <w:t>Ir</w:t>
      </w:r>
      <w:proofErr w:type="spellEnd"/>
      <w:r>
        <w:t xml:space="preserve"> Schlangengesicht wie kund </w:t>
      </w:r>
      <w:proofErr w:type="spellStart"/>
      <w:r>
        <w:t>ir</w:t>
      </w:r>
      <w:proofErr w:type="spellEnd"/>
      <w:r>
        <w:t xml:space="preserve"> </w:t>
      </w:r>
      <w:proofErr w:type="spellStart"/>
      <w:r>
        <w:t>guttes</w:t>
      </w:r>
      <w:proofErr w:type="spellEnd"/>
      <w:r>
        <w:t xml:space="preserve"> reden so </w:t>
      </w:r>
      <w:proofErr w:type="spellStart"/>
      <w:r>
        <w:t>ir</w:t>
      </w:r>
      <w:proofErr w:type="spellEnd"/>
      <w:r>
        <w:t xml:space="preserve"> </w:t>
      </w:r>
      <w:proofErr w:type="spellStart"/>
      <w:r>
        <w:t>boese</w:t>
      </w:r>
      <w:proofErr w:type="spellEnd"/>
      <w:r>
        <w:t xml:space="preserve"> seit: Wes das </w:t>
      </w:r>
      <w:proofErr w:type="spellStart"/>
      <w:r>
        <w:t>hertz</w:t>
      </w:r>
      <w:proofErr w:type="spellEnd"/>
      <w:r>
        <w:t xml:space="preserve"> voll ist des gehet der </w:t>
      </w:r>
      <w:proofErr w:type="spellStart"/>
      <w:r>
        <w:t>mund</w:t>
      </w:r>
      <w:proofErr w:type="spellEnd"/>
      <w:r>
        <w:t xml:space="preserve"> </w:t>
      </w:r>
      <w:proofErr w:type="spellStart"/>
      <w:r>
        <w:t>uber</w:t>
      </w:r>
      <w:proofErr w:type="spellEnd"/>
      <w:r>
        <w:t xml:space="preserve">. </w:t>
      </w:r>
      <w:proofErr w:type="spellStart"/>
      <w:r>
        <w:t>Wolan</w:t>
      </w:r>
      <w:proofErr w:type="spellEnd"/>
      <w:r>
        <w:t xml:space="preserve"> / was </w:t>
      </w:r>
      <w:proofErr w:type="spellStart"/>
      <w:r>
        <w:t>heist</w:t>
      </w:r>
      <w:proofErr w:type="spellEnd"/>
      <w:r>
        <w:t xml:space="preserve"> denn wider Gott reden: Es </w:t>
      </w:r>
      <w:proofErr w:type="spellStart"/>
      <w:r>
        <w:t>heist</w:t>
      </w:r>
      <w:proofErr w:type="spellEnd"/>
      <w:r>
        <w:t xml:space="preserve"> die </w:t>
      </w:r>
      <w:proofErr w:type="spellStart"/>
      <w:r>
        <w:t>zehen</w:t>
      </w:r>
      <w:proofErr w:type="spellEnd"/>
      <w:r>
        <w:t xml:space="preserve"> </w:t>
      </w:r>
      <w:proofErr w:type="spellStart"/>
      <w:r>
        <w:t>gebotte</w:t>
      </w:r>
      <w:proofErr w:type="spellEnd"/>
      <w:r>
        <w:t xml:space="preserve"> (in welchen beide Testament verfasset) so gar </w:t>
      </w:r>
      <w:proofErr w:type="spellStart"/>
      <w:r>
        <w:t>vermichten</w:t>
      </w:r>
      <w:proofErr w:type="spellEnd"/>
      <w:r>
        <w:t xml:space="preserve"> und gering achten zur </w:t>
      </w:r>
      <w:proofErr w:type="spellStart"/>
      <w:r>
        <w:t>selickeit</w:t>
      </w:r>
      <w:proofErr w:type="spellEnd"/>
      <w:r>
        <w:t xml:space="preserve"> / das man nicht alleine spricht: Der freie </w:t>
      </w:r>
      <w:proofErr w:type="spellStart"/>
      <w:r>
        <w:t>wille</w:t>
      </w:r>
      <w:proofErr w:type="spellEnd"/>
      <w:r>
        <w:t xml:space="preserve"> komme sie halten / und der </w:t>
      </w:r>
      <w:proofErr w:type="spellStart"/>
      <w:r>
        <w:t>glawb</w:t>
      </w:r>
      <w:proofErr w:type="spellEnd"/>
      <w:r>
        <w:t xml:space="preserve"> an CHRISTUM </w:t>
      </w:r>
      <w:proofErr w:type="spellStart"/>
      <w:r>
        <w:t>erfuelle</w:t>
      </w:r>
      <w:proofErr w:type="spellEnd"/>
      <w:r>
        <w:t xml:space="preserve"> sie nicht durch Gottes geist: Sondern auch in der not </w:t>
      </w:r>
      <w:proofErr w:type="spellStart"/>
      <w:r>
        <w:t>verzveiveln</w:t>
      </w:r>
      <w:proofErr w:type="spellEnd"/>
      <w:r>
        <w:t xml:space="preserve"> / wie sie sprachen Ex. 17. Ist Gott in uns oder nicht: Ja in not und </w:t>
      </w:r>
      <w:proofErr w:type="spellStart"/>
      <w:r>
        <w:t>tod</w:t>
      </w:r>
      <w:proofErr w:type="spellEnd"/>
      <w:r>
        <w:t xml:space="preserve"> Gott </w:t>
      </w:r>
      <w:proofErr w:type="spellStart"/>
      <w:r>
        <w:t>lestern</w:t>
      </w:r>
      <w:proofErr w:type="spellEnd"/>
      <w:r>
        <w:t xml:space="preserve"> / Wie Lu. 23. der </w:t>
      </w:r>
      <w:proofErr w:type="spellStart"/>
      <w:r>
        <w:t>Lincke</w:t>
      </w:r>
      <w:proofErr w:type="spellEnd"/>
      <w:r>
        <w:t xml:space="preserve"> </w:t>
      </w:r>
      <w:proofErr w:type="spellStart"/>
      <w:r>
        <w:t>Schecher</w:t>
      </w:r>
      <w:proofErr w:type="spellEnd"/>
      <w:r>
        <w:t xml:space="preserve"> CHRISTUM am </w:t>
      </w:r>
      <w:proofErr w:type="spellStart"/>
      <w:r>
        <w:t>creutz</w:t>
      </w:r>
      <w:proofErr w:type="spellEnd"/>
      <w:r>
        <w:t xml:space="preserve">. Solcherlei rede aber wider die erste Tafel ist eine </w:t>
      </w:r>
      <w:proofErr w:type="spellStart"/>
      <w:r w:rsidRPr="00A20E90">
        <w:t>TodSuende</w:t>
      </w:r>
      <w:proofErr w:type="spellEnd"/>
      <w:r>
        <w:t xml:space="preserve"> wider den heiligen geist: Denn das Gott ernstlich haben wolle von allen </w:t>
      </w:r>
      <w:proofErr w:type="spellStart"/>
      <w:r>
        <w:t>menschen</w:t>
      </w:r>
      <w:proofErr w:type="spellEnd"/>
      <w:r>
        <w:t xml:space="preserve"> / das sie nicht </w:t>
      </w:r>
      <w:proofErr w:type="spellStart"/>
      <w:r>
        <w:t>dencken</w:t>
      </w:r>
      <w:proofErr w:type="spellEnd"/>
      <w:r>
        <w:t xml:space="preserve"> reden thun sollen wider die </w:t>
      </w:r>
      <w:proofErr w:type="spellStart"/>
      <w:r>
        <w:t>zehengebotte</w:t>
      </w:r>
      <w:proofErr w:type="spellEnd"/>
      <w:r>
        <w:t xml:space="preserve"> / scheinet aus seinem gebot das spricht Levit. 19. Seit heilig denn ich bin heilig. Und </w:t>
      </w:r>
      <w:proofErr w:type="spellStart"/>
      <w:r>
        <w:t>abermal</w:t>
      </w:r>
      <w:proofErr w:type="spellEnd"/>
      <w:r>
        <w:t xml:space="preserve"> Deut. 4. Du </w:t>
      </w:r>
      <w:proofErr w:type="spellStart"/>
      <w:r>
        <w:t>solt</w:t>
      </w:r>
      <w:proofErr w:type="spellEnd"/>
      <w:r>
        <w:t xml:space="preserve"> nicht thun was dir </w:t>
      </w:r>
      <w:proofErr w:type="spellStart"/>
      <w:r>
        <w:t>wolgefellet</w:t>
      </w:r>
      <w:proofErr w:type="spellEnd"/>
      <w:r>
        <w:t xml:space="preserve"> und zu meinem </w:t>
      </w:r>
      <w:proofErr w:type="spellStart"/>
      <w:r>
        <w:t>wortt</w:t>
      </w:r>
      <w:proofErr w:type="spellEnd"/>
      <w:r>
        <w:t xml:space="preserve"> </w:t>
      </w:r>
      <w:proofErr w:type="spellStart"/>
      <w:r>
        <w:t>soltu</w:t>
      </w:r>
      <w:proofErr w:type="spellEnd"/>
      <w:r>
        <w:t xml:space="preserve"> nicht </w:t>
      </w:r>
      <w:proofErr w:type="spellStart"/>
      <w:r>
        <w:t>abe</w:t>
      </w:r>
      <w:proofErr w:type="spellEnd"/>
      <w:r>
        <w:t xml:space="preserve"> noch zu setzen. </w:t>
      </w:r>
      <w:proofErr w:type="spellStart"/>
      <w:r>
        <w:t>Drumb</w:t>
      </w:r>
      <w:proofErr w:type="spellEnd"/>
      <w:r>
        <w:t xml:space="preserve"> das solche </w:t>
      </w:r>
      <w:proofErr w:type="spellStart"/>
      <w:r>
        <w:t>plauderer</w:t>
      </w:r>
      <w:proofErr w:type="spellEnd"/>
      <w:r>
        <w:t xml:space="preserve"> wider die </w:t>
      </w:r>
      <w:proofErr w:type="spellStart"/>
      <w:r>
        <w:t>zehen</w:t>
      </w:r>
      <w:proofErr w:type="spellEnd"/>
      <w:r>
        <w:t xml:space="preserve"> </w:t>
      </w:r>
      <w:proofErr w:type="spellStart"/>
      <w:r>
        <w:t>gebotte</w:t>
      </w:r>
      <w:proofErr w:type="spellEnd"/>
      <w:r>
        <w:t xml:space="preserve"> nicht alleine dort </w:t>
      </w:r>
      <w:proofErr w:type="spellStart"/>
      <w:r>
        <w:t>ewigverlorn</w:t>
      </w:r>
      <w:proofErr w:type="spellEnd"/>
      <w:r>
        <w:t xml:space="preserve"> seien (wo sie nicht </w:t>
      </w:r>
      <w:proofErr w:type="spellStart"/>
      <w:r>
        <w:t>bekeret</w:t>
      </w:r>
      <w:proofErr w:type="spellEnd"/>
      <w:r>
        <w:t xml:space="preserve"> werden) sondern auch das </w:t>
      </w:r>
      <w:proofErr w:type="spellStart"/>
      <w:r>
        <w:t>ir</w:t>
      </w:r>
      <w:proofErr w:type="spellEnd"/>
      <w:r>
        <w:t xml:space="preserve"> </w:t>
      </w:r>
      <w:proofErr w:type="spellStart"/>
      <w:r>
        <w:t>gotteslesterung</w:t>
      </w:r>
      <w:proofErr w:type="spellEnd"/>
      <w:r>
        <w:t xml:space="preserve"> die </w:t>
      </w:r>
      <w:proofErr w:type="spellStart"/>
      <w:r>
        <w:t>ander</w:t>
      </w:r>
      <w:proofErr w:type="spellEnd"/>
      <w:r>
        <w:t xml:space="preserve"> </w:t>
      </w:r>
      <w:proofErr w:type="spellStart"/>
      <w:r>
        <w:t>ursach</w:t>
      </w:r>
      <w:proofErr w:type="spellEnd"/>
      <w:r>
        <w:t xml:space="preserve"> </w:t>
      </w:r>
      <w:proofErr w:type="spellStart"/>
      <w:r>
        <w:t>seie</w:t>
      </w:r>
      <w:proofErr w:type="spellEnd"/>
      <w:r>
        <w:t xml:space="preserve"> </w:t>
      </w:r>
      <w:proofErr w:type="spellStart"/>
      <w:r>
        <w:t>darumb</w:t>
      </w:r>
      <w:proofErr w:type="spellEnd"/>
      <w:r>
        <w:t xml:space="preserve"> Gott Sterben </w:t>
      </w:r>
      <w:proofErr w:type="spellStart"/>
      <w:r>
        <w:t>auff</w:t>
      </w:r>
      <w:proofErr w:type="spellEnd"/>
      <w:r>
        <w:t xml:space="preserve"> erden sendet / ist offenbar aus </w:t>
      </w:r>
      <w:proofErr w:type="spellStart"/>
      <w:r>
        <w:t>disem</w:t>
      </w:r>
      <w:proofErr w:type="spellEnd"/>
      <w:r>
        <w:t xml:space="preserve"> schrecklichen Exempel. Hieraus ist klar / das wider Mosen reden hie nichts anders </w:t>
      </w:r>
      <w:proofErr w:type="spellStart"/>
      <w:r>
        <w:t>seie</w:t>
      </w:r>
      <w:proofErr w:type="spellEnd"/>
      <w:r>
        <w:t xml:space="preserve"> denn wider die </w:t>
      </w:r>
      <w:proofErr w:type="spellStart"/>
      <w:r>
        <w:t>persone</w:t>
      </w:r>
      <w:proofErr w:type="spellEnd"/>
      <w:r>
        <w:t xml:space="preserve"> reden so die </w:t>
      </w:r>
      <w:proofErr w:type="spellStart"/>
      <w:r>
        <w:t>zehen</w:t>
      </w:r>
      <w:proofErr w:type="spellEnd"/>
      <w:r>
        <w:t xml:space="preserve"> </w:t>
      </w:r>
      <w:proofErr w:type="spellStart"/>
      <w:r>
        <w:t>gebotte</w:t>
      </w:r>
      <w:proofErr w:type="spellEnd"/>
      <w:r>
        <w:t xml:space="preserve"> </w:t>
      </w:r>
      <w:proofErr w:type="spellStart"/>
      <w:r>
        <w:t>gottes</w:t>
      </w:r>
      <w:proofErr w:type="spellEnd"/>
      <w:r>
        <w:t xml:space="preserve"> durch den heiligen geist </w:t>
      </w:r>
      <w:proofErr w:type="spellStart"/>
      <w:r>
        <w:t>trewlich</w:t>
      </w:r>
      <w:proofErr w:type="spellEnd"/>
      <w:r>
        <w:t xml:space="preserve"> ausleget und treibet. </w:t>
      </w:r>
      <w:proofErr w:type="spellStart"/>
      <w:r>
        <w:t>Drumb</w:t>
      </w:r>
      <w:proofErr w:type="spellEnd"/>
      <w:r>
        <w:t xml:space="preserve"> sprach auch Mose </w:t>
      </w:r>
      <w:proofErr w:type="spellStart"/>
      <w:r>
        <w:t>billich</w:t>
      </w:r>
      <w:proofErr w:type="spellEnd"/>
      <w:r>
        <w:t xml:space="preserve"> zu seinen </w:t>
      </w:r>
      <w:proofErr w:type="spellStart"/>
      <w:r>
        <w:t>lesterern</w:t>
      </w:r>
      <w:proofErr w:type="spellEnd"/>
      <w:r>
        <w:t xml:space="preserve">. Ewer murren ist nicht wider uns sondern wider Gott. Denn das auch Gott alle die so das heilige </w:t>
      </w:r>
      <w:proofErr w:type="spellStart"/>
      <w:r>
        <w:t>Predigampt</w:t>
      </w:r>
      <w:proofErr w:type="spellEnd"/>
      <w:r>
        <w:t xml:space="preserve"> </w:t>
      </w:r>
      <w:proofErr w:type="spellStart"/>
      <w:r>
        <w:t>lestern</w:t>
      </w:r>
      <w:proofErr w:type="spellEnd"/>
      <w:r>
        <w:t xml:space="preserve"> </w:t>
      </w:r>
      <w:proofErr w:type="spellStart"/>
      <w:r>
        <w:t>umbbringen</w:t>
      </w:r>
      <w:proofErr w:type="spellEnd"/>
      <w:r>
        <w:t xml:space="preserve"> wolle / als er die Sodomiter und </w:t>
      </w:r>
      <w:proofErr w:type="spellStart"/>
      <w:r>
        <w:t>Coriter</w:t>
      </w:r>
      <w:proofErr w:type="spellEnd"/>
      <w:r>
        <w:t xml:space="preserve"> </w:t>
      </w:r>
      <w:proofErr w:type="spellStart"/>
      <w:r>
        <w:t>umbbracht</w:t>
      </w:r>
      <w:proofErr w:type="spellEnd"/>
      <w:r>
        <w:t xml:space="preserve"> hat / bezeuge ich mit 2. </w:t>
      </w:r>
      <w:proofErr w:type="spellStart"/>
      <w:r>
        <w:t>Pe</w:t>
      </w:r>
      <w:proofErr w:type="spellEnd"/>
      <w:r>
        <w:t xml:space="preserve">. 2. da er spricht / Solch Exempel seien </w:t>
      </w:r>
      <w:proofErr w:type="spellStart"/>
      <w:r>
        <w:t>umb</w:t>
      </w:r>
      <w:proofErr w:type="spellEnd"/>
      <w:r>
        <w:t xml:space="preserve"> </w:t>
      </w:r>
      <w:proofErr w:type="spellStart"/>
      <w:r>
        <w:t>dere</w:t>
      </w:r>
      <w:proofErr w:type="spellEnd"/>
      <w:r>
        <w:t xml:space="preserve"> willen </w:t>
      </w:r>
      <w:proofErr w:type="spellStart"/>
      <w:r>
        <w:t>gestellet</w:t>
      </w:r>
      <w:proofErr w:type="spellEnd"/>
      <w:r>
        <w:t xml:space="preserve"> die </w:t>
      </w:r>
      <w:proofErr w:type="spellStart"/>
      <w:r>
        <w:t>zukunfftige</w:t>
      </w:r>
      <w:proofErr w:type="spellEnd"/>
      <w:r>
        <w:t xml:space="preserve"> des gleichen </w:t>
      </w:r>
      <w:proofErr w:type="spellStart"/>
      <w:r>
        <w:t>suendigen</w:t>
      </w:r>
      <w:proofErr w:type="spellEnd"/>
      <w:r>
        <w:t xml:space="preserve"> wurden. Denn das man in der gemeine </w:t>
      </w:r>
      <w:proofErr w:type="spellStart"/>
      <w:r>
        <w:t>gottes</w:t>
      </w:r>
      <w:proofErr w:type="spellEnd"/>
      <w:r>
        <w:t xml:space="preserve"> nicht anders </w:t>
      </w:r>
      <w:proofErr w:type="spellStart"/>
      <w:r>
        <w:t>leren</w:t>
      </w:r>
      <w:proofErr w:type="spellEnd"/>
      <w:r>
        <w:t xml:space="preserve"> </w:t>
      </w:r>
      <w:proofErr w:type="spellStart"/>
      <w:r>
        <w:t>sol</w:t>
      </w:r>
      <w:proofErr w:type="spellEnd"/>
      <w:r>
        <w:t xml:space="preserve"> denn was in den Zehen </w:t>
      </w:r>
      <w:proofErr w:type="spellStart"/>
      <w:r>
        <w:t>gebotten</w:t>
      </w:r>
      <w:proofErr w:type="spellEnd"/>
      <w:r>
        <w:t xml:space="preserve"> ist </w:t>
      </w:r>
      <w:proofErr w:type="spellStart"/>
      <w:r>
        <w:t>gegruendet</w:t>
      </w:r>
      <w:proofErr w:type="spellEnd"/>
      <w:r>
        <w:t xml:space="preserve"> (denn </w:t>
      </w:r>
      <w:proofErr w:type="spellStart"/>
      <w:r>
        <w:t>fleusset</w:t>
      </w:r>
      <w:proofErr w:type="spellEnd"/>
      <w:r>
        <w:t xml:space="preserve"> nicht das </w:t>
      </w:r>
      <w:proofErr w:type="spellStart"/>
      <w:r>
        <w:t>gantze</w:t>
      </w:r>
      <w:proofErr w:type="spellEnd"/>
      <w:r>
        <w:t xml:space="preserve"> </w:t>
      </w:r>
      <w:proofErr w:type="spellStart"/>
      <w:r>
        <w:t>Newe</w:t>
      </w:r>
      <w:proofErr w:type="spellEnd"/>
      <w:r>
        <w:t xml:space="preserve"> Testament aus </w:t>
      </w:r>
      <w:proofErr w:type="spellStart"/>
      <w:r>
        <w:t>disem</w:t>
      </w:r>
      <w:proofErr w:type="spellEnd"/>
      <w:r>
        <w:t xml:space="preserve"> Born / Ich bin der Herr dein Gott: ) bezeuge ich nicht alleine mit </w:t>
      </w:r>
      <w:proofErr w:type="spellStart"/>
      <w:r>
        <w:t>disem</w:t>
      </w:r>
      <w:proofErr w:type="spellEnd"/>
      <w:r>
        <w:t xml:space="preserve"> schonen Text in welchem </w:t>
      </w:r>
      <w:proofErr w:type="spellStart"/>
      <w:r>
        <w:t>gesetz</w:t>
      </w:r>
      <w:proofErr w:type="spellEnd"/>
      <w:r>
        <w:t xml:space="preserve"> und Evangelion reichlich </w:t>
      </w:r>
      <w:proofErr w:type="spellStart"/>
      <w:r>
        <w:t>geleret</w:t>
      </w:r>
      <w:proofErr w:type="spellEnd"/>
      <w:r>
        <w:t xml:space="preserve"> wird / sondern auch mit CHRISTO </w:t>
      </w:r>
      <w:proofErr w:type="spellStart"/>
      <w:r>
        <w:t>selbs</w:t>
      </w:r>
      <w:proofErr w:type="spellEnd"/>
      <w:r>
        <w:t xml:space="preserve"> und allen Aposteln. Denn wie CHRISTUS die Zehen </w:t>
      </w:r>
      <w:proofErr w:type="spellStart"/>
      <w:r>
        <w:t>gebotte</w:t>
      </w:r>
      <w:proofErr w:type="spellEnd"/>
      <w:r>
        <w:t xml:space="preserve"> so ausleget das er den </w:t>
      </w:r>
      <w:proofErr w:type="spellStart"/>
      <w:r>
        <w:t>buessern</w:t>
      </w:r>
      <w:proofErr w:type="spellEnd"/>
      <w:r>
        <w:t xml:space="preserve">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Tod </w:t>
      </w:r>
      <w:proofErr w:type="spellStart"/>
      <w:r>
        <w:t>verheisset</w:t>
      </w:r>
      <w:proofErr w:type="spellEnd"/>
      <w:r>
        <w:t xml:space="preserve"> durch den </w:t>
      </w:r>
      <w:proofErr w:type="spellStart"/>
      <w:r>
        <w:t>blossen</w:t>
      </w:r>
      <w:proofErr w:type="spellEnd"/>
      <w:r>
        <w:t xml:space="preserve"> </w:t>
      </w:r>
      <w:proofErr w:type="spellStart"/>
      <w:r>
        <w:t>glawben</w:t>
      </w:r>
      <w:proofErr w:type="spellEnd"/>
      <w:r>
        <w:t xml:space="preserve"> an CHRISTUM wie Moses hie thut. Also thun die lieben Apostel auch / wie Paulus </w:t>
      </w:r>
      <w:proofErr w:type="spellStart"/>
      <w:r>
        <w:t>zun</w:t>
      </w:r>
      <w:proofErr w:type="spellEnd"/>
      <w:r>
        <w:t xml:space="preserve"> </w:t>
      </w:r>
      <w:proofErr w:type="spellStart"/>
      <w:r>
        <w:t>Roemern</w:t>
      </w:r>
      <w:proofErr w:type="spellEnd"/>
      <w:r>
        <w:t xml:space="preserve"> und Galatern </w:t>
      </w:r>
      <w:proofErr w:type="spellStart"/>
      <w:r>
        <w:t>mechtiglich</w:t>
      </w:r>
      <w:proofErr w:type="spellEnd"/>
      <w:r>
        <w:t xml:space="preserve"> bezeuget / Und verflucht ist wer in der Gemeine CHRISTI ein andere weise </w:t>
      </w:r>
      <w:proofErr w:type="spellStart"/>
      <w:r>
        <w:t>zuleren</w:t>
      </w:r>
      <w:proofErr w:type="spellEnd"/>
      <w:r>
        <w:t xml:space="preserve"> </w:t>
      </w:r>
      <w:proofErr w:type="spellStart"/>
      <w:r>
        <w:t>fueret</w:t>
      </w:r>
      <w:proofErr w:type="spellEnd"/>
      <w:r>
        <w:t xml:space="preserve"> / denn die heilige Dreiheit </w:t>
      </w:r>
      <w:proofErr w:type="spellStart"/>
      <w:r>
        <w:t>selbs</w:t>
      </w:r>
      <w:proofErr w:type="spellEnd"/>
      <w:r>
        <w:t xml:space="preserve"> </w:t>
      </w:r>
      <w:proofErr w:type="spellStart"/>
      <w:r>
        <w:t>teglich</w:t>
      </w:r>
      <w:proofErr w:type="spellEnd"/>
      <w:r>
        <w:t xml:space="preserve"> </w:t>
      </w:r>
      <w:proofErr w:type="spellStart"/>
      <w:r>
        <w:t>fueret</w:t>
      </w:r>
      <w:proofErr w:type="spellEnd"/>
      <w:r>
        <w:t xml:space="preserve"> und bis an </w:t>
      </w:r>
      <w:proofErr w:type="spellStart"/>
      <w:r>
        <w:t>Juengstentage</w:t>
      </w:r>
      <w:proofErr w:type="spellEnd"/>
      <w:r>
        <w:t xml:space="preserve"> </w:t>
      </w:r>
      <w:proofErr w:type="spellStart"/>
      <w:r>
        <w:t>fueren</w:t>
      </w:r>
      <w:proofErr w:type="spellEnd"/>
      <w:r>
        <w:t xml:space="preserve"> wird. So wollest doch unser Herr Gott </w:t>
      </w:r>
      <w:proofErr w:type="spellStart"/>
      <w:r>
        <w:t>umb</w:t>
      </w:r>
      <w:proofErr w:type="spellEnd"/>
      <w:r>
        <w:t xml:space="preserve"> deines </w:t>
      </w:r>
      <w:proofErr w:type="spellStart"/>
      <w:r>
        <w:t>Sones</w:t>
      </w:r>
      <w:proofErr w:type="spellEnd"/>
      <w:r>
        <w:t xml:space="preserve"> JESU willen / alle die </w:t>
      </w:r>
      <w:proofErr w:type="spellStart"/>
      <w:r w:rsidRPr="00A20E90">
        <w:t>LesterMeuller</w:t>
      </w:r>
      <w:proofErr w:type="spellEnd"/>
      <w:r>
        <w:t xml:space="preserve"> </w:t>
      </w:r>
      <w:proofErr w:type="spellStart"/>
      <w:r>
        <w:t>bekeren</w:t>
      </w:r>
      <w:proofErr w:type="spellEnd"/>
      <w:r>
        <w:t xml:space="preserve"> so dein heiliges </w:t>
      </w:r>
      <w:proofErr w:type="spellStart"/>
      <w:r>
        <w:t>Wortt</w:t>
      </w:r>
      <w:proofErr w:type="spellEnd"/>
      <w:r>
        <w:t xml:space="preserve"> und Diener </w:t>
      </w:r>
      <w:proofErr w:type="spellStart"/>
      <w:r>
        <w:t>itzt</w:t>
      </w:r>
      <w:proofErr w:type="spellEnd"/>
      <w:r>
        <w:t xml:space="preserve"> </w:t>
      </w:r>
      <w:proofErr w:type="spellStart"/>
      <w:r>
        <w:t>auff</w:t>
      </w:r>
      <w:proofErr w:type="spellEnd"/>
      <w:r>
        <w:t xml:space="preserve"> erden nicht weniger </w:t>
      </w:r>
      <w:proofErr w:type="spellStart"/>
      <w:r>
        <w:t>lestern</w:t>
      </w:r>
      <w:proofErr w:type="spellEnd"/>
      <w:r>
        <w:t xml:space="preserve"> denn die Sodomiter Lot und </w:t>
      </w:r>
      <w:proofErr w:type="spellStart"/>
      <w:r>
        <w:t>dise</w:t>
      </w:r>
      <w:proofErr w:type="spellEnd"/>
      <w:r>
        <w:t xml:space="preserve"> Juden Mosen </w:t>
      </w:r>
      <w:proofErr w:type="spellStart"/>
      <w:r>
        <w:t>verlesterten</w:t>
      </w:r>
      <w:proofErr w:type="spellEnd"/>
      <w:r>
        <w:t xml:space="preserve"> / </w:t>
      </w:r>
      <w:proofErr w:type="spellStart"/>
      <w:r>
        <w:t>auff</w:t>
      </w:r>
      <w:proofErr w:type="spellEnd"/>
      <w:r>
        <w:t xml:space="preserve"> das sie nicht / wie jene von </w:t>
      </w:r>
      <w:proofErr w:type="spellStart"/>
      <w:r>
        <w:t>fewer</w:t>
      </w:r>
      <w:proofErr w:type="spellEnd"/>
      <w:r>
        <w:t xml:space="preserve"> und </w:t>
      </w:r>
      <w:proofErr w:type="spellStart"/>
      <w:r>
        <w:t>fewrschlangen</w:t>
      </w:r>
      <w:proofErr w:type="spellEnd"/>
      <w:r>
        <w:t xml:space="preserve"> / also diese von </w:t>
      </w:r>
      <w:proofErr w:type="spellStart"/>
      <w:r>
        <w:t>Pestilentzen</w:t>
      </w:r>
      <w:proofErr w:type="spellEnd"/>
      <w:r>
        <w:t xml:space="preserve"> und </w:t>
      </w:r>
      <w:proofErr w:type="spellStart"/>
      <w:r>
        <w:t>Hellischem</w:t>
      </w:r>
      <w:proofErr w:type="spellEnd"/>
      <w:r>
        <w:t xml:space="preserve"> </w:t>
      </w:r>
      <w:proofErr w:type="spellStart"/>
      <w:r>
        <w:t>fewr</w:t>
      </w:r>
      <w:proofErr w:type="spellEnd"/>
      <w:r>
        <w:t xml:space="preserve"> </w:t>
      </w:r>
      <w:proofErr w:type="spellStart"/>
      <w:r>
        <w:t>auffgefressen</w:t>
      </w:r>
      <w:proofErr w:type="spellEnd"/>
      <w:r>
        <w:t xml:space="preserve"> und verschlungen werden ewiglich. Denn ists nicht eine grausame </w:t>
      </w:r>
      <w:proofErr w:type="spellStart"/>
      <w:r>
        <w:t>Todsuende</w:t>
      </w:r>
      <w:proofErr w:type="spellEnd"/>
      <w:r>
        <w:t xml:space="preserve"> Gesetz und Evangelion so die heilige Dreiheit </w:t>
      </w:r>
      <w:proofErr w:type="spellStart"/>
      <w:r>
        <w:t>selbs</w:t>
      </w:r>
      <w:proofErr w:type="spellEnd"/>
      <w:r>
        <w:t xml:space="preserve"> </w:t>
      </w:r>
      <w:proofErr w:type="spellStart"/>
      <w:r>
        <w:t>auff</w:t>
      </w:r>
      <w:proofErr w:type="spellEnd"/>
      <w:r>
        <w:t xml:space="preserve"> erden </w:t>
      </w:r>
      <w:proofErr w:type="spellStart"/>
      <w:r>
        <w:t>itzt</w:t>
      </w:r>
      <w:proofErr w:type="spellEnd"/>
      <w:r>
        <w:t xml:space="preserve"> ja so reichlich als zur Apostel </w:t>
      </w:r>
      <w:proofErr w:type="spellStart"/>
      <w:r>
        <w:t>zeitten</w:t>
      </w:r>
      <w:proofErr w:type="spellEnd"/>
      <w:r>
        <w:t xml:space="preserve"> prediget / nicht alleine </w:t>
      </w:r>
      <w:proofErr w:type="spellStart"/>
      <w:r>
        <w:t>fur</w:t>
      </w:r>
      <w:proofErr w:type="spellEnd"/>
      <w:r>
        <w:t xml:space="preserve"> kein Gottes </w:t>
      </w:r>
      <w:proofErr w:type="spellStart"/>
      <w:r>
        <w:t>wortt</w:t>
      </w:r>
      <w:proofErr w:type="spellEnd"/>
      <w:r>
        <w:t xml:space="preserve"> halten / sondern auch Gottes Mundbotten den Evangelischen Predigern schuld geben alles </w:t>
      </w:r>
      <w:proofErr w:type="spellStart"/>
      <w:r>
        <w:t>boese</w:t>
      </w:r>
      <w:proofErr w:type="spellEnd"/>
      <w:r>
        <w:t xml:space="preserve"> leben </w:t>
      </w:r>
      <w:proofErr w:type="spellStart"/>
      <w:r>
        <w:t>kome</w:t>
      </w:r>
      <w:proofErr w:type="spellEnd"/>
      <w:r>
        <w:t xml:space="preserve"> von </w:t>
      </w:r>
      <w:proofErr w:type="spellStart"/>
      <w:r>
        <w:t>irer</w:t>
      </w:r>
      <w:proofErr w:type="spellEnd"/>
      <w:r>
        <w:t xml:space="preserve"> predigt her. Gleich wie </w:t>
      </w:r>
      <w:proofErr w:type="spellStart"/>
      <w:r>
        <w:t>dise</w:t>
      </w:r>
      <w:proofErr w:type="spellEnd"/>
      <w:r>
        <w:t xml:space="preserve"> Juden hie zu Mose sprechen: </w:t>
      </w:r>
      <w:proofErr w:type="spellStart"/>
      <w:r>
        <w:t>WArumb</w:t>
      </w:r>
      <w:proofErr w:type="spellEnd"/>
      <w:r>
        <w:t xml:space="preserve"> </w:t>
      </w:r>
      <w:proofErr w:type="spellStart"/>
      <w:r>
        <w:t>hastu</w:t>
      </w:r>
      <w:proofErr w:type="spellEnd"/>
      <w:r>
        <w:t xml:space="preserve"> uns aus </w:t>
      </w:r>
      <w:proofErr w:type="spellStart"/>
      <w:r>
        <w:t>Aegypten</w:t>
      </w:r>
      <w:proofErr w:type="spellEnd"/>
      <w:r>
        <w:t xml:space="preserve"> </w:t>
      </w:r>
      <w:proofErr w:type="spellStart"/>
      <w:r>
        <w:t>gefueret</w:t>
      </w:r>
      <w:proofErr w:type="spellEnd"/>
      <w:r>
        <w:t xml:space="preserve"> / das wir in der </w:t>
      </w:r>
      <w:proofErr w:type="spellStart"/>
      <w:r>
        <w:t>wuesten</w:t>
      </w:r>
      <w:proofErr w:type="spellEnd"/>
      <w:r>
        <w:t xml:space="preserve"> sterben: </w:t>
      </w:r>
    </w:p>
    <w:p w14:paraId="081B31C8" w14:textId="7B04B65F" w:rsidR="00A20E90" w:rsidRDefault="00A20E90" w:rsidP="00A20E90">
      <w:pPr>
        <w:pStyle w:val="StandardWeb"/>
      </w:pPr>
      <w:r>
        <w:t xml:space="preserve">So </w:t>
      </w:r>
      <w:proofErr w:type="spellStart"/>
      <w:r>
        <w:t>were</w:t>
      </w:r>
      <w:proofErr w:type="spellEnd"/>
      <w:r>
        <w:t xml:space="preserve"> die dritte </w:t>
      </w:r>
      <w:proofErr w:type="spellStart"/>
      <w:r>
        <w:t>Suend</w:t>
      </w:r>
      <w:proofErr w:type="spellEnd"/>
      <w:r>
        <w:t xml:space="preserve"> </w:t>
      </w:r>
      <w:proofErr w:type="spellStart"/>
      <w:r>
        <w:t>darumb</w:t>
      </w:r>
      <w:proofErr w:type="spellEnd"/>
      <w:r>
        <w:t xml:space="preserve"> Gott sterben </w:t>
      </w:r>
      <w:proofErr w:type="spellStart"/>
      <w:r>
        <w:t>auff</w:t>
      </w:r>
      <w:proofErr w:type="spellEnd"/>
      <w:r>
        <w:t xml:space="preserve"> erden </w:t>
      </w:r>
      <w:proofErr w:type="spellStart"/>
      <w:r>
        <w:t>komen</w:t>
      </w:r>
      <w:proofErr w:type="spellEnd"/>
      <w:r>
        <w:t xml:space="preserve"> lest (ich rede dennoch hie unter Gottes </w:t>
      </w:r>
      <w:proofErr w:type="spellStart"/>
      <w:r>
        <w:t>volck</w:t>
      </w:r>
      <w:proofErr w:type="spellEnd"/>
      <w:r>
        <w:t xml:space="preserve">) </w:t>
      </w:r>
      <w:proofErr w:type="spellStart"/>
      <w:r>
        <w:t>undanckbar</w:t>
      </w:r>
      <w:proofErr w:type="spellEnd"/>
      <w:r>
        <w:t xml:space="preserve"> sein und alle Gottes </w:t>
      </w:r>
      <w:proofErr w:type="spellStart"/>
      <w:r>
        <w:t>wortt</w:t>
      </w:r>
      <w:proofErr w:type="spellEnd"/>
      <w:r>
        <w:t xml:space="preserve"> und </w:t>
      </w:r>
      <w:proofErr w:type="spellStart"/>
      <w:r>
        <w:t>werck</w:t>
      </w:r>
      <w:proofErr w:type="spellEnd"/>
      <w:r>
        <w:t xml:space="preserve"> </w:t>
      </w:r>
      <w:proofErr w:type="spellStart"/>
      <w:r>
        <w:t>ubel</w:t>
      </w:r>
      <w:proofErr w:type="spellEnd"/>
      <w:r>
        <w:t xml:space="preserve"> auslegen. Und ist </w:t>
      </w:r>
      <w:proofErr w:type="spellStart"/>
      <w:r>
        <w:t>abermal</w:t>
      </w:r>
      <w:proofErr w:type="spellEnd"/>
      <w:r>
        <w:t xml:space="preserve"> kein wunder das ein </w:t>
      </w:r>
      <w:proofErr w:type="spellStart"/>
      <w:r>
        <w:t>Lestermaul</w:t>
      </w:r>
      <w:proofErr w:type="spellEnd"/>
      <w:r>
        <w:t xml:space="preserve"> alles zum </w:t>
      </w:r>
      <w:proofErr w:type="spellStart"/>
      <w:r>
        <w:t>ergisten</w:t>
      </w:r>
      <w:proofErr w:type="spellEnd"/>
      <w:r>
        <w:t xml:space="preserve"> ausleget. Denn wen Satan dahin bringet das er Gottes </w:t>
      </w:r>
      <w:proofErr w:type="spellStart"/>
      <w:r>
        <w:t>wortt</w:t>
      </w:r>
      <w:proofErr w:type="spellEnd"/>
      <w:r>
        <w:t xml:space="preserve"> und dienern feind wird </w:t>
      </w:r>
      <w:proofErr w:type="spellStart"/>
      <w:r>
        <w:t>inen</w:t>
      </w:r>
      <w:proofErr w:type="spellEnd"/>
      <w:r>
        <w:t xml:space="preserve"> alles arge nachredet / den treibet er endlich dahin das er nicht </w:t>
      </w:r>
      <w:proofErr w:type="spellStart"/>
      <w:r>
        <w:t>auff</w:t>
      </w:r>
      <w:proofErr w:type="spellEnd"/>
      <w:r>
        <w:t xml:space="preserve"> </w:t>
      </w:r>
      <w:proofErr w:type="spellStart"/>
      <w:r>
        <w:t>hoeren</w:t>
      </w:r>
      <w:proofErr w:type="spellEnd"/>
      <w:r>
        <w:t xml:space="preserve"> </w:t>
      </w:r>
      <w:proofErr w:type="spellStart"/>
      <w:r>
        <w:t>kan</w:t>
      </w:r>
      <w:proofErr w:type="spellEnd"/>
      <w:r>
        <w:t xml:space="preserve"> bis er zu </w:t>
      </w:r>
      <w:proofErr w:type="spellStart"/>
      <w:r>
        <w:t>grunde</w:t>
      </w:r>
      <w:proofErr w:type="spellEnd"/>
      <w:r>
        <w:t xml:space="preserve"> gehet / wie Korah </w:t>
      </w:r>
      <w:proofErr w:type="spellStart"/>
      <w:r>
        <w:t>Dathan</w:t>
      </w:r>
      <w:proofErr w:type="spellEnd"/>
      <w:r>
        <w:t xml:space="preserve"> </w:t>
      </w:r>
      <w:proofErr w:type="spellStart"/>
      <w:r>
        <w:t>Abiram</w:t>
      </w:r>
      <w:proofErr w:type="spellEnd"/>
      <w:r>
        <w:t xml:space="preserve">. Sage mir aber / was ists </w:t>
      </w:r>
      <w:proofErr w:type="spellStart"/>
      <w:r>
        <w:t>fur</w:t>
      </w:r>
      <w:proofErr w:type="spellEnd"/>
      <w:r>
        <w:t xml:space="preserve"> eine </w:t>
      </w:r>
      <w:proofErr w:type="spellStart"/>
      <w:r>
        <w:t>Suende</w:t>
      </w:r>
      <w:proofErr w:type="spellEnd"/>
      <w:r>
        <w:t xml:space="preserve"> sprechen / </w:t>
      </w:r>
      <w:proofErr w:type="spellStart"/>
      <w:r>
        <w:t>Warumb</w:t>
      </w:r>
      <w:proofErr w:type="spellEnd"/>
      <w:r>
        <w:t xml:space="preserve"> </w:t>
      </w:r>
      <w:proofErr w:type="spellStart"/>
      <w:r>
        <w:t>hastu</w:t>
      </w:r>
      <w:proofErr w:type="spellEnd"/>
      <w:r>
        <w:t xml:space="preserve"> uns aus </w:t>
      </w:r>
      <w:proofErr w:type="spellStart"/>
      <w:r>
        <w:t>Aegypten</w:t>
      </w:r>
      <w:proofErr w:type="spellEnd"/>
      <w:r>
        <w:t xml:space="preserve"> </w:t>
      </w:r>
      <w:proofErr w:type="spellStart"/>
      <w:r>
        <w:t>gefueret</w:t>
      </w:r>
      <w:proofErr w:type="spellEnd"/>
      <w:r>
        <w:t xml:space="preserve">: Antwort. Gleich wie die </w:t>
      </w:r>
      <w:proofErr w:type="spellStart"/>
      <w:r>
        <w:t>leutte</w:t>
      </w:r>
      <w:proofErr w:type="spellEnd"/>
      <w:r>
        <w:t xml:space="preserve"> </w:t>
      </w:r>
      <w:proofErr w:type="spellStart"/>
      <w:r>
        <w:t>heuttes</w:t>
      </w:r>
      <w:proofErr w:type="spellEnd"/>
      <w:r>
        <w:t xml:space="preserve"> </w:t>
      </w:r>
      <w:proofErr w:type="spellStart"/>
      <w:r>
        <w:t>tages</w:t>
      </w:r>
      <w:proofErr w:type="spellEnd"/>
      <w:r>
        <w:t xml:space="preserve"> sich hoch </w:t>
      </w:r>
      <w:proofErr w:type="spellStart"/>
      <w:r>
        <w:t>versuendigen</w:t>
      </w:r>
      <w:proofErr w:type="spellEnd"/>
      <w:r>
        <w:t xml:space="preserve"> an CHRISTO wenn sie sprechen / Es ist kein </w:t>
      </w:r>
      <w:proofErr w:type="spellStart"/>
      <w:r>
        <w:t>glueck</w:t>
      </w:r>
      <w:proofErr w:type="spellEnd"/>
      <w:r>
        <w:t xml:space="preserve"> noch heil im lande gewest so lange das Evangelion </w:t>
      </w:r>
      <w:proofErr w:type="spellStart"/>
      <w:r>
        <w:t>geprediget</w:t>
      </w:r>
      <w:proofErr w:type="spellEnd"/>
      <w:r>
        <w:t xml:space="preserve"> ist worden: Also </w:t>
      </w:r>
      <w:proofErr w:type="spellStart"/>
      <w:r>
        <w:t>versuendigeten</w:t>
      </w:r>
      <w:proofErr w:type="spellEnd"/>
      <w:r>
        <w:t xml:space="preserve"> sich </w:t>
      </w:r>
      <w:proofErr w:type="spellStart"/>
      <w:r>
        <w:t>dise</w:t>
      </w:r>
      <w:proofErr w:type="spellEnd"/>
      <w:r>
        <w:t xml:space="preserve"> Juden in der </w:t>
      </w:r>
      <w:proofErr w:type="spellStart"/>
      <w:r>
        <w:t>wuesten</w:t>
      </w:r>
      <w:proofErr w:type="spellEnd"/>
      <w:r>
        <w:t xml:space="preserve"> auch. Das aber </w:t>
      </w:r>
      <w:proofErr w:type="spellStart"/>
      <w:r>
        <w:t>diser</w:t>
      </w:r>
      <w:proofErr w:type="spellEnd"/>
      <w:r>
        <w:t xml:space="preserve"> zeit </w:t>
      </w:r>
      <w:proofErr w:type="spellStart"/>
      <w:r>
        <w:t>undanckbarkeit</w:t>
      </w:r>
      <w:proofErr w:type="spellEnd"/>
      <w:r>
        <w:t xml:space="preserve"> soviel </w:t>
      </w:r>
      <w:proofErr w:type="spellStart"/>
      <w:r>
        <w:t>groessen</w:t>
      </w:r>
      <w:proofErr w:type="spellEnd"/>
      <w:r>
        <w:t xml:space="preserve"> </w:t>
      </w:r>
      <w:proofErr w:type="spellStart"/>
      <w:r>
        <w:t>pein</w:t>
      </w:r>
      <w:proofErr w:type="spellEnd"/>
      <w:r>
        <w:t xml:space="preserve"> </w:t>
      </w:r>
      <w:proofErr w:type="spellStart"/>
      <w:r>
        <w:t>zulohn</w:t>
      </w:r>
      <w:proofErr w:type="spellEnd"/>
      <w:r>
        <w:t xml:space="preserve"> haben werde denn die Sodomiter oder diese </w:t>
      </w:r>
      <w:proofErr w:type="spellStart"/>
      <w:r w:rsidRPr="00A20E90">
        <w:t>MurreKatzen</w:t>
      </w:r>
      <w:proofErr w:type="spellEnd"/>
      <w:r>
        <w:t xml:space="preserve"> in der </w:t>
      </w:r>
      <w:proofErr w:type="spellStart"/>
      <w:r>
        <w:t>wuesten</w:t>
      </w:r>
      <w:proofErr w:type="spellEnd"/>
      <w:r>
        <w:t xml:space="preserve"> </w:t>
      </w:r>
      <w:proofErr w:type="spellStart"/>
      <w:r>
        <w:t>entpfangen</w:t>
      </w:r>
      <w:proofErr w:type="spellEnd"/>
      <w:r>
        <w:t xml:space="preserve"> haben / soviel heller das Evangelion </w:t>
      </w:r>
      <w:proofErr w:type="spellStart"/>
      <w:r>
        <w:t>itzt</w:t>
      </w:r>
      <w:proofErr w:type="spellEnd"/>
      <w:r>
        <w:t xml:space="preserve"> leuchtet denn es zu Sodom oder in der </w:t>
      </w:r>
      <w:proofErr w:type="spellStart"/>
      <w:r>
        <w:t>wuesten</w:t>
      </w:r>
      <w:proofErr w:type="spellEnd"/>
      <w:r>
        <w:t xml:space="preserve"> leuchtet / beweis ich mit dem Wehe Matth. xi. so CHRISTUS </w:t>
      </w:r>
      <w:proofErr w:type="spellStart"/>
      <w:r>
        <w:t>uber</w:t>
      </w:r>
      <w:proofErr w:type="spellEnd"/>
      <w:r>
        <w:t xml:space="preserve"> die </w:t>
      </w:r>
      <w:proofErr w:type="spellStart"/>
      <w:r>
        <w:t>undanckbarn</w:t>
      </w:r>
      <w:proofErr w:type="spellEnd"/>
      <w:r>
        <w:t xml:space="preserve"> Evangelische </w:t>
      </w:r>
      <w:proofErr w:type="spellStart"/>
      <w:r>
        <w:t>Stette</w:t>
      </w:r>
      <w:proofErr w:type="spellEnd"/>
      <w:r>
        <w:t xml:space="preserve"> schreiet. Denn ich sage noch einmal / ists nicht eine </w:t>
      </w:r>
      <w:proofErr w:type="spellStart"/>
      <w:r>
        <w:t>teuffelische</w:t>
      </w:r>
      <w:proofErr w:type="spellEnd"/>
      <w:r>
        <w:t xml:space="preserve"> </w:t>
      </w:r>
      <w:proofErr w:type="spellStart"/>
      <w:r>
        <w:t>Suende</w:t>
      </w:r>
      <w:proofErr w:type="spellEnd"/>
      <w:r>
        <w:t xml:space="preserve"> Gottes </w:t>
      </w:r>
      <w:proofErr w:type="spellStart"/>
      <w:r>
        <w:t>wortt</w:t>
      </w:r>
      <w:proofErr w:type="spellEnd"/>
      <w:r>
        <w:t xml:space="preserve"> schuld geben das in </w:t>
      </w:r>
      <w:proofErr w:type="spellStart"/>
      <w:r>
        <w:t>disem</w:t>
      </w:r>
      <w:proofErr w:type="spellEnd"/>
      <w:r>
        <w:t xml:space="preserve"> hellen schein des Evangelii die </w:t>
      </w:r>
      <w:proofErr w:type="spellStart"/>
      <w:r>
        <w:t>leutte</w:t>
      </w:r>
      <w:proofErr w:type="spellEnd"/>
      <w:r>
        <w:t xml:space="preserve"> viel eine </w:t>
      </w:r>
      <w:proofErr w:type="spellStart"/>
      <w:r>
        <w:t>rger</w:t>
      </w:r>
      <w:proofErr w:type="spellEnd"/>
      <w:r>
        <w:t xml:space="preserve"> leben </w:t>
      </w:r>
      <w:proofErr w:type="spellStart"/>
      <w:r>
        <w:t>fueren</w:t>
      </w:r>
      <w:proofErr w:type="spellEnd"/>
      <w:r>
        <w:t xml:space="preserve"> denn die von Sodom und Gomorrha </w:t>
      </w:r>
      <w:proofErr w:type="spellStart"/>
      <w:r>
        <w:t>gefueret</w:t>
      </w:r>
      <w:proofErr w:type="spellEnd"/>
      <w:r>
        <w:t xml:space="preserve"> haben: Gleich wie </w:t>
      </w:r>
      <w:proofErr w:type="spellStart"/>
      <w:r>
        <w:t>dise</w:t>
      </w:r>
      <w:proofErr w:type="spellEnd"/>
      <w:r>
        <w:t xml:space="preserve"> Schlangen und Ottern Mosi schuld geben / er habe sie </w:t>
      </w:r>
      <w:proofErr w:type="spellStart"/>
      <w:r>
        <w:t>darumb</w:t>
      </w:r>
      <w:proofErr w:type="spellEnd"/>
      <w:r>
        <w:t xml:space="preserve"> aus </w:t>
      </w:r>
      <w:proofErr w:type="spellStart"/>
      <w:r>
        <w:t>Aegypten</w:t>
      </w:r>
      <w:proofErr w:type="spellEnd"/>
      <w:r>
        <w:t xml:space="preserve"> </w:t>
      </w:r>
      <w:proofErr w:type="spellStart"/>
      <w:r>
        <w:t>gefueret</w:t>
      </w:r>
      <w:proofErr w:type="spellEnd"/>
      <w:r>
        <w:t xml:space="preserve"> / das er sie in der </w:t>
      </w:r>
      <w:proofErr w:type="spellStart"/>
      <w:r>
        <w:t>wuesten</w:t>
      </w:r>
      <w:proofErr w:type="spellEnd"/>
      <w:r>
        <w:t xml:space="preserve"> ermorde. Es ist aber </w:t>
      </w:r>
      <w:proofErr w:type="spellStart"/>
      <w:r>
        <w:t>heutte</w:t>
      </w:r>
      <w:proofErr w:type="spellEnd"/>
      <w:r>
        <w:t xml:space="preserve"> nicht </w:t>
      </w:r>
      <w:proofErr w:type="spellStart"/>
      <w:r>
        <w:t>newe</w:t>
      </w:r>
      <w:proofErr w:type="spellEnd"/>
      <w:r>
        <w:t xml:space="preserve"> (sehe ich </w:t>
      </w:r>
      <w:proofErr w:type="spellStart"/>
      <w:r>
        <w:t>wol</w:t>
      </w:r>
      <w:proofErr w:type="spellEnd"/>
      <w:r>
        <w:t xml:space="preserve">) das man Gottes </w:t>
      </w:r>
      <w:proofErr w:type="spellStart"/>
      <w:r>
        <w:t>predigern</w:t>
      </w:r>
      <w:proofErr w:type="spellEnd"/>
      <w:r>
        <w:t xml:space="preserve"> schuld gibt das des </w:t>
      </w:r>
      <w:proofErr w:type="spellStart"/>
      <w:r>
        <w:t>Teuffels</w:t>
      </w:r>
      <w:proofErr w:type="spellEnd"/>
      <w:r>
        <w:t xml:space="preserve"> Apostel thun. Denn </w:t>
      </w:r>
      <w:proofErr w:type="spellStart"/>
      <w:r>
        <w:t>solchs</w:t>
      </w:r>
      <w:proofErr w:type="spellEnd"/>
      <w:r>
        <w:t xml:space="preserve"> </w:t>
      </w:r>
      <w:proofErr w:type="spellStart"/>
      <w:r>
        <w:t>gabe</w:t>
      </w:r>
      <w:proofErr w:type="spellEnd"/>
      <w:r>
        <w:t xml:space="preserve"> man dem lieben Elia auch schuld 3. Re. 18. ja CHRISTO </w:t>
      </w:r>
      <w:proofErr w:type="spellStart"/>
      <w:r>
        <w:t>selbs</w:t>
      </w:r>
      <w:proofErr w:type="spellEnd"/>
      <w:r>
        <w:t xml:space="preserve">. Das aber solche </w:t>
      </w:r>
      <w:proofErr w:type="spellStart"/>
      <w:r>
        <w:t>Gotteslesterer</w:t>
      </w:r>
      <w:proofErr w:type="spellEnd"/>
      <w:r>
        <w:t xml:space="preserve"> und Predige </w:t>
      </w:r>
      <w:proofErr w:type="spellStart"/>
      <w:r>
        <w:t>rSchender</w:t>
      </w:r>
      <w:proofErr w:type="spellEnd"/>
      <w:r>
        <w:t xml:space="preserve"> nicht alleine </w:t>
      </w:r>
      <w:proofErr w:type="spellStart"/>
      <w:r>
        <w:t>ursacher</w:t>
      </w:r>
      <w:proofErr w:type="spellEnd"/>
      <w:r>
        <w:t xml:space="preserve"> seien das Gott sterben </w:t>
      </w:r>
      <w:proofErr w:type="spellStart"/>
      <w:r>
        <w:t>auff</w:t>
      </w:r>
      <w:proofErr w:type="spellEnd"/>
      <w:r>
        <w:t xml:space="preserve"> erden </w:t>
      </w:r>
      <w:proofErr w:type="spellStart"/>
      <w:r>
        <w:t>komen</w:t>
      </w:r>
      <w:proofErr w:type="spellEnd"/>
      <w:r>
        <w:t xml:space="preserve"> lest / sondern auch das sie </w:t>
      </w:r>
      <w:proofErr w:type="spellStart"/>
      <w:r>
        <w:t>grausamlich</w:t>
      </w:r>
      <w:proofErr w:type="spellEnd"/>
      <w:r>
        <w:t xml:space="preserve"> untergehen </w:t>
      </w:r>
      <w:proofErr w:type="spellStart"/>
      <w:r>
        <w:t>muessen</w:t>
      </w:r>
      <w:proofErr w:type="spellEnd"/>
      <w:r>
        <w:t xml:space="preserve"> / erscheinet aus dem schrecklichen </w:t>
      </w:r>
      <w:proofErr w:type="spellStart"/>
      <w:r>
        <w:t>untergange</w:t>
      </w:r>
      <w:proofErr w:type="spellEnd"/>
      <w:r>
        <w:t xml:space="preserve"> des </w:t>
      </w:r>
      <w:proofErr w:type="spellStart"/>
      <w:r>
        <w:t>Koeniges</w:t>
      </w:r>
      <w:proofErr w:type="spellEnd"/>
      <w:r>
        <w:t xml:space="preserve"> Ahab 3. Re. 22. Und der Propheten </w:t>
      </w:r>
      <w:proofErr w:type="spellStart"/>
      <w:r>
        <w:t>Moerderin</w:t>
      </w:r>
      <w:proofErr w:type="spellEnd"/>
      <w:r>
        <w:t xml:space="preserve"> Isebel 4. Re. 9. und der </w:t>
      </w:r>
      <w:proofErr w:type="spellStart"/>
      <w:r>
        <w:t>Stat</w:t>
      </w:r>
      <w:proofErr w:type="spellEnd"/>
      <w:r>
        <w:t xml:space="preserve"> Jerusalem. </w:t>
      </w:r>
      <w:proofErr w:type="spellStart"/>
      <w:r>
        <w:t>Drumb</w:t>
      </w:r>
      <w:proofErr w:type="spellEnd"/>
      <w:r>
        <w:t xml:space="preserve"> wollen alle Predigerfeinde nicht auch schrecklich untergehen / so mag sie </w:t>
      </w:r>
      <w:proofErr w:type="spellStart"/>
      <w:r>
        <w:t>dis</w:t>
      </w:r>
      <w:proofErr w:type="spellEnd"/>
      <w:r>
        <w:t xml:space="preserve"> Exempel </w:t>
      </w:r>
      <w:proofErr w:type="spellStart"/>
      <w:r>
        <w:t>wol</w:t>
      </w:r>
      <w:proofErr w:type="spellEnd"/>
      <w:r>
        <w:t xml:space="preserve"> zur </w:t>
      </w:r>
      <w:proofErr w:type="spellStart"/>
      <w:r>
        <w:t>busse</w:t>
      </w:r>
      <w:proofErr w:type="spellEnd"/>
      <w:r>
        <w:t xml:space="preserve"> bewegen. Denn </w:t>
      </w:r>
      <w:proofErr w:type="spellStart"/>
      <w:r>
        <w:t>wol</w:t>
      </w:r>
      <w:proofErr w:type="spellEnd"/>
      <w:r>
        <w:t xml:space="preserve"> dem (spricht man) der mit </w:t>
      </w:r>
      <w:proofErr w:type="spellStart"/>
      <w:r>
        <w:t>frembdem</w:t>
      </w:r>
      <w:proofErr w:type="spellEnd"/>
      <w:r>
        <w:t xml:space="preserve"> schaden klug wird. Wo aber nicht so klinget der Siebend Psalm / Er hat sein </w:t>
      </w:r>
      <w:proofErr w:type="spellStart"/>
      <w:r>
        <w:t>Schwerd</w:t>
      </w:r>
      <w:proofErr w:type="spellEnd"/>
      <w:r>
        <w:t xml:space="preserve"> gewetzt und seinen bogen </w:t>
      </w:r>
      <w:proofErr w:type="spellStart"/>
      <w:r>
        <w:t>gespannet</w:t>
      </w:r>
      <w:proofErr w:type="spellEnd"/>
      <w:r>
        <w:t xml:space="preserve"> und zielet. Denn das auch ein </w:t>
      </w:r>
      <w:proofErr w:type="spellStart"/>
      <w:r>
        <w:t>unbusfertiger</w:t>
      </w:r>
      <w:proofErr w:type="spellEnd"/>
      <w:r>
        <w:t xml:space="preserve"> </w:t>
      </w:r>
      <w:proofErr w:type="spellStart"/>
      <w:r>
        <w:t>Gotteslesterer</w:t>
      </w:r>
      <w:proofErr w:type="spellEnd"/>
      <w:r>
        <w:t xml:space="preserve"> nicht trugen </w:t>
      </w:r>
      <w:proofErr w:type="spellStart"/>
      <w:r>
        <w:t>konne</w:t>
      </w:r>
      <w:proofErr w:type="spellEnd"/>
      <w:r>
        <w:t xml:space="preserve"> sondern wider Gottes </w:t>
      </w:r>
      <w:proofErr w:type="spellStart"/>
      <w:r>
        <w:t>Wortt</w:t>
      </w:r>
      <w:proofErr w:type="spellEnd"/>
      <w:r>
        <w:t xml:space="preserve"> und Diener reden </w:t>
      </w:r>
      <w:proofErr w:type="spellStart"/>
      <w:r>
        <w:t>muesse</w:t>
      </w:r>
      <w:proofErr w:type="spellEnd"/>
      <w:r>
        <w:t xml:space="preserve"> bis das er gar </w:t>
      </w:r>
      <w:proofErr w:type="spellStart"/>
      <w:r>
        <w:t>zuscheittern</w:t>
      </w:r>
      <w:proofErr w:type="spellEnd"/>
      <w:r>
        <w:t xml:space="preserve"> und </w:t>
      </w:r>
      <w:proofErr w:type="spellStart"/>
      <w:r>
        <w:t>drimmern</w:t>
      </w:r>
      <w:proofErr w:type="spellEnd"/>
      <w:r>
        <w:t xml:space="preserve"> gehet / ist klar aus </w:t>
      </w:r>
      <w:proofErr w:type="spellStart"/>
      <w:r>
        <w:t>disen</w:t>
      </w:r>
      <w:proofErr w:type="spellEnd"/>
      <w:r>
        <w:t xml:space="preserve"> unseligen </w:t>
      </w:r>
      <w:proofErr w:type="spellStart"/>
      <w:r>
        <w:t>Lestermeullern</w:t>
      </w:r>
      <w:proofErr w:type="spellEnd"/>
      <w:r>
        <w:t xml:space="preserve"> die Satan auch dahin treibet das sie Gottes reiche </w:t>
      </w:r>
      <w:proofErr w:type="spellStart"/>
      <w:r>
        <w:t>gnad</w:t>
      </w:r>
      <w:proofErr w:type="spellEnd"/>
      <w:r>
        <w:t xml:space="preserve"> und milden </w:t>
      </w:r>
      <w:proofErr w:type="spellStart"/>
      <w:r>
        <w:t>hand</w:t>
      </w:r>
      <w:proofErr w:type="spellEnd"/>
      <w:r>
        <w:t xml:space="preserve"> schuld geben das sie weder </w:t>
      </w:r>
      <w:proofErr w:type="spellStart"/>
      <w:r>
        <w:t>brod</w:t>
      </w:r>
      <w:proofErr w:type="spellEnd"/>
      <w:r>
        <w:t xml:space="preserve"> noch </w:t>
      </w:r>
      <w:proofErr w:type="spellStart"/>
      <w:r>
        <w:t>wasser</w:t>
      </w:r>
      <w:proofErr w:type="spellEnd"/>
      <w:r>
        <w:t xml:space="preserve"> haben / so es doch ihres leidigen </w:t>
      </w:r>
      <w:proofErr w:type="spellStart"/>
      <w:r>
        <w:t>unglawbens</w:t>
      </w:r>
      <w:proofErr w:type="spellEnd"/>
      <w:r>
        <w:t xml:space="preserve"> und </w:t>
      </w:r>
      <w:proofErr w:type="spellStart"/>
      <w:r>
        <w:t>teuffelischen</w:t>
      </w:r>
      <w:proofErr w:type="spellEnd"/>
      <w:r>
        <w:t xml:space="preserve"> </w:t>
      </w:r>
      <w:proofErr w:type="spellStart"/>
      <w:r>
        <w:t>Gottlesterns</w:t>
      </w:r>
      <w:proofErr w:type="spellEnd"/>
      <w:r>
        <w:t xml:space="preserve"> schuld ist. Denn ich sehe </w:t>
      </w:r>
      <w:proofErr w:type="spellStart"/>
      <w:r>
        <w:t>wol</w:t>
      </w:r>
      <w:proofErr w:type="spellEnd"/>
      <w:r>
        <w:t xml:space="preserve"> / ob er in gleich des </w:t>
      </w:r>
      <w:proofErr w:type="spellStart"/>
      <w:r>
        <w:t>leibes</w:t>
      </w:r>
      <w:proofErr w:type="spellEnd"/>
      <w:r>
        <w:t xml:space="preserve"> </w:t>
      </w:r>
      <w:proofErr w:type="spellStart"/>
      <w:r>
        <w:t>notturfft</w:t>
      </w:r>
      <w:proofErr w:type="spellEnd"/>
      <w:r>
        <w:t xml:space="preserve"> gibt / dennoch sprechen sie / es </w:t>
      </w:r>
      <w:proofErr w:type="spellStart"/>
      <w:r>
        <w:t>eckelt</w:t>
      </w:r>
      <w:proofErr w:type="spellEnd"/>
      <w:r>
        <w:t xml:space="preserve"> uns </w:t>
      </w:r>
      <w:proofErr w:type="spellStart"/>
      <w:r>
        <w:t>fur</w:t>
      </w:r>
      <w:proofErr w:type="spellEnd"/>
      <w:r>
        <w:t xml:space="preserve"> </w:t>
      </w:r>
      <w:proofErr w:type="spellStart"/>
      <w:r>
        <w:t>diser</w:t>
      </w:r>
      <w:proofErr w:type="spellEnd"/>
      <w:r>
        <w:t xml:space="preserve"> losen speise. </w:t>
      </w:r>
    </w:p>
    <w:p w14:paraId="16518B91" w14:textId="77777777" w:rsidR="00A20E90" w:rsidRDefault="00A20E90" w:rsidP="00A20E90">
      <w:pPr>
        <w:pStyle w:val="StandardWeb"/>
      </w:pPr>
      <w:r>
        <w:t xml:space="preserve">Sage mir ists nicht wunder das Gottes </w:t>
      </w:r>
      <w:proofErr w:type="spellStart"/>
      <w:r>
        <w:t>erdreich</w:t>
      </w:r>
      <w:proofErr w:type="spellEnd"/>
      <w:r>
        <w:t xml:space="preserve"> solche faule </w:t>
      </w:r>
      <w:proofErr w:type="spellStart"/>
      <w:r>
        <w:t>Gotteslesterer</w:t>
      </w:r>
      <w:proofErr w:type="spellEnd"/>
      <w:r>
        <w:t xml:space="preserve"> und </w:t>
      </w:r>
      <w:proofErr w:type="spellStart"/>
      <w:r>
        <w:t>undanckbare</w:t>
      </w:r>
      <w:proofErr w:type="spellEnd"/>
      <w:r>
        <w:t xml:space="preserve"> beuche ertragen und dulden </w:t>
      </w:r>
      <w:proofErr w:type="spellStart"/>
      <w:r>
        <w:t>kan</w:t>
      </w:r>
      <w:proofErr w:type="spellEnd"/>
      <w:r>
        <w:t xml:space="preserve">: Denn was ists anders gesagt / Wir haben weder </w:t>
      </w:r>
      <w:proofErr w:type="spellStart"/>
      <w:r>
        <w:t>brod</w:t>
      </w:r>
      <w:proofErr w:type="spellEnd"/>
      <w:r>
        <w:t xml:space="preserve"> noch </w:t>
      </w:r>
      <w:proofErr w:type="spellStart"/>
      <w:r>
        <w:t>wasser</w:t>
      </w:r>
      <w:proofErr w:type="spellEnd"/>
      <w:r>
        <w:t xml:space="preserve"> hie / denn sagen / eben der Gott so vormals uns da wir </w:t>
      </w:r>
      <w:proofErr w:type="spellStart"/>
      <w:r>
        <w:t>durst</w:t>
      </w:r>
      <w:proofErr w:type="spellEnd"/>
      <w:r>
        <w:t xml:space="preserve"> </w:t>
      </w:r>
      <w:proofErr w:type="spellStart"/>
      <w:r>
        <w:t>lidden</w:t>
      </w:r>
      <w:proofErr w:type="spellEnd"/>
      <w:r>
        <w:t xml:space="preserve"> </w:t>
      </w:r>
      <w:proofErr w:type="spellStart"/>
      <w:r>
        <w:t>wasser</w:t>
      </w:r>
      <w:proofErr w:type="spellEnd"/>
      <w:r>
        <w:t xml:space="preserve"> aus den </w:t>
      </w:r>
      <w:proofErr w:type="spellStart"/>
      <w:r>
        <w:t>felsen</w:t>
      </w:r>
      <w:proofErr w:type="spellEnd"/>
      <w:r>
        <w:t xml:space="preserve"> </w:t>
      </w:r>
      <w:proofErr w:type="spellStart"/>
      <w:r>
        <w:t>gabe</w:t>
      </w:r>
      <w:proofErr w:type="spellEnd"/>
      <w:r>
        <w:t xml:space="preserve"> / und da wir hungerten </w:t>
      </w:r>
      <w:proofErr w:type="spellStart"/>
      <w:r>
        <w:t>brod</w:t>
      </w:r>
      <w:proofErr w:type="spellEnd"/>
      <w:r>
        <w:t xml:space="preserve"> vom </w:t>
      </w:r>
      <w:proofErr w:type="spellStart"/>
      <w:r>
        <w:t>Himel</w:t>
      </w:r>
      <w:proofErr w:type="spellEnd"/>
      <w:r>
        <w:t xml:space="preserve"> regen lies / </w:t>
      </w:r>
      <w:proofErr w:type="spellStart"/>
      <w:r>
        <w:t>wil</w:t>
      </w:r>
      <w:proofErr w:type="spellEnd"/>
      <w:r>
        <w:t xml:space="preserve"> uns hungers und </w:t>
      </w:r>
      <w:proofErr w:type="spellStart"/>
      <w:r>
        <w:t>durst</w:t>
      </w:r>
      <w:proofErr w:type="spellEnd"/>
      <w:r>
        <w:t xml:space="preserve"> hie sterben lassen. Ah Herr Gott </w:t>
      </w:r>
      <w:proofErr w:type="spellStart"/>
      <w:r>
        <w:t>lere</w:t>
      </w:r>
      <w:proofErr w:type="spellEnd"/>
      <w:r>
        <w:t xml:space="preserve"> uns doch den </w:t>
      </w:r>
      <w:proofErr w:type="spellStart"/>
      <w:r>
        <w:t>kinder</w:t>
      </w:r>
      <w:proofErr w:type="spellEnd"/>
      <w:r>
        <w:t xml:space="preserve"> </w:t>
      </w:r>
      <w:proofErr w:type="spellStart"/>
      <w:r>
        <w:t>glawben</w:t>
      </w:r>
      <w:proofErr w:type="spellEnd"/>
      <w:r>
        <w:t xml:space="preserve"> recht in </w:t>
      </w:r>
      <w:proofErr w:type="spellStart"/>
      <w:r>
        <w:t>disem</w:t>
      </w:r>
      <w:proofErr w:type="spellEnd"/>
      <w:r>
        <w:t xml:space="preserve"> </w:t>
      </w:r>
      <w:proofErr w:type="spellStart"/>
      <w:r>
        <w:t>Jamertal</w:t>
      </w:r>
      <w:proofErr w:type="spellEnd"/>
      <w:r>
        <w:t xml:space="preserve"> / </w:t>
      </w:r>
      <w:proofErr w:type="spellStart"/>
      <w:r>
        <w:t>auffdas</w:t>
      </w:r>
      <w:proofErr w:type="spellEnd"/>
      <w:r>
        <w:t xml:space="preserve"> wir nicht erst lernen dir den Bauch </w:t>
      </w:r>
      <w:proofErr w:type="spellStart"/>
      <w:r>
        <w:t>vertrawen</w:t>
      </w:r>
      <w:proofErr w:type="spellEnd"/>
      <w:r>
        <w:t xml:space="preserve"> so wir sterben </w:t>
      </w:r>
      <w:proofErr w:type="spellStart"/>
      <w:r>
        <w:t>muessen</w:t>
      </w:r>
      <w:proofErr w:type="spellEnd"/>
      <w:r>
        <w:t xml:space="preserve">. Denn das du lieber Vatter die </w:t>
      </w:r>
      <w:proofErr w:type="spellStart"/>
      <w:r>
        <w:t>stoltzen</w:t>
      </w:r>
      <w:proofErr w:type="spellEnd"/>
      <w:r>
        <w:t xml:space="preserve"> </w:t>
      </w:r>
      <w:proofErr w:type="spellStart"/>
      <w:r>
        <w:t>Hurkinder</w:t>
      </w:r>
      <w:proofErr w:type="spellEnd"/>
      <w:r>
        <w:t xml:space="preserve"> in der </w:t>
      </w:r>
      <w:proofErr w:type="spellStart"/>
      <w:r>
        <w:t>wuesten</w:t>
      </w:r>
      <w:proofErr w:type="spellEnd"/>
      <w:r>
        <w:t xml:space="preserve"> </w:t>
      </w:r>
      <w:proofErr w:type="spellStart"/>
      <w:r>
        <w:t>umb</w:t>
      </w:r>
      <w:proofErr w:type="spellEnd"/>
      <w:r>
        <w:t xml:space="preserve"> nichts anders willen </w:t>
      </w:r>
      <w:proofErr w:type="spellStart"/>
      <w:r>
        <w:t>hunger</w:t>
      </w:r>
      <w:proofErr w:type="spellEnd"/>
      <w:r>
        <w:t xml:space="preserve"> und </w:t>
      </w:r>
      <w:proofErr w:type="spellStart"/>
      <w:r>
        <w:t>kummer</w:t>
      </w:r>
      <w:proofErr w:type="spellEnd"/>
      <w:r>
        <w:t xml:space="preserve"> hast leiden lassen / denn das sie </w:t>
      </w:r>
      <w:proofErr w:type="spellStart"/>
      <w:r>
        <w:t>studireten</w:t>
      </w:r>
      <w:proofErr w:type="spellEnd"/>
      <w:r>
        <w:t xml:space="preserve"> dir den Bauch </w:t>
      </w:r>
      <w:proofErr w:type="spellStart"/>
      <w:r>
        <w:t>vertrawen</w:t>
      </w:r>
      <w:proofErr w:type="spellEnd"/>
      <w:r>
        <w:t xml:space="preserve">. Summa das eines </w:t>
      </w:r>
      <w:proofErr w:type="spellStart"/>
      <w:r>
        <w:t>menschen</w:t>
      </w:r>
      <w:proofErr w:type="spellEnd"/>
      <w:r>
        <w:t xml:space="preserve"> </w:t>
      </w:r>
      <w:proofErr w:type="spellStart"/>
      <w:r>
        <w:t>selickeit</w:t>
      </w:r>
      <w:proofErr w:type="spellEnd"/>
      <w:r>
        <w:t xml:space="preserve"> an deinem </w:t>
      </w:r>
      <w:proofErr w:type="spellStart"/>
      <w:r>
        <w:t>Wortt</w:t>
      </w:r>
      <w:proofErr w:type="spellEnd"/>
      <w:r>
        <w:t xml:space="preserve"> alleine gelegen </w:t>
      </w:r>
      <w:proofErr w:type="spellStart"/>
      <w:r>
        <w:t>seie</w:t>
      </w:r>
      <w:proofErr w:type="spellEnd"/>
      <w:r>
        <w:t xml:space="preserve"> / beweis ich mit Mose da er spricht Deut. 8. Gott dein Hort hat dich </w:t>
      </w:r>
      <w:proofErr w:type="spellStart"/>
      <w:r>
        <w:t>darumb</w:t>
      </w:r>
      <w:proofErr w:type="spellEnd"/>
      <w:r>
        <w:t xml:space="preserve"> in der </w:t>
      </w:r>
      <w:proofErr w:type="spellStart"/>
      <w:r>
        <w:t>Wuesten</w:t>
      </w:r>
      <w:proofErr w:type="spellEnd"/>
      <w:r>
        <w:t xml:space="preserve"> </w:t>
      </w:r>
      <w:proofErr w:type="spellStart"/>
      <w:r>
        <w:t>gedemuetiget</w:t>
      </w:r>
      <w:proofErr w:type="spellEnd"/>
      <w:r>
        <w:t xml:space="preserve"> und lassen hungern und hat dich mit Man </w:t>
      </w:r>
      <w:proofErr w:type="spellStart"/>
      <w:r>
        <w:t>gespeiset</w:t>
      </w:r>
      <w:proofErr w:type="spellEnd"/>
      <w:r>
        <w:t xml:space="preserve"> / das er dir kund </w:t>
      </w:r>
      <w:proofErr w:type="spellStart"/>
      <w:r>
        <w:t>thette</w:t>
      </w:r>
      <w:proofErr w:type="spellEnd"/>
      <w:r>
        <w:t xml:space="preserve"> / das ein </w:t>
      </w:r>
      <w:proofErr w:type="spellStart"/>
      <w:r>
        <w:t>mensch</w:t>
      </w:r>
      <w:proofErr w:type="spellEnd"/>
      <w:r>
        <w:t xml:space="preserve"> nicht lebet vom </w:t>
      </w:r>
      <w:proofErr w:type="spellStart"/>
      <w:r>
        <w:t>brod</w:t>
      </w:r>
      <w:proofErr w:type="spellEnd"/>
      <w:r>
        <w:t xml:space="preserve"> alleine / sondern von allem das aus des </w:t>
      </w:r>
      <w:proofErr w:type="spellStart"/>
      <w:r>
        <w:t>Hern</w:t>
      </w:r>
      <w:proofErr w:type="spellEnd"/>
      <w:r>
        <w:t xml:space="preserve"> munde gehet. Denn das es auch nicht </w:t>
      </w:r>
      <w:proofErr w:type="spellStart"/>
      <w:r>
        <w:t>mueglich</w:t>
      </w:r>
      <w:proofErr w:type="spellEnd"/>
      <w:r>
        <w:t xml:space="preserve"> </w:t>
      </w:r>
      <w:proofErr w:type="spellStart"/>
      <w:r>
        <w:t>seie</w:t>
      </w:r>
      <w:proofErr w:type="spellEnd"/>
      <w:r>
        <w:t xml:space="preserve"> das du einen </w:t>
      </w:r>
      <w:proofErr w:type="spellStart"/>
      <w:r>
        <w:t>glewbigen</w:t>
      </w:r>
      <w:proofErr w:type="spellEnd"/>
      <w:r>
        <w:t xml:space="preserve"> hungers und </w:t>
      </w:r>
      <w:proofErr w:type="spellStart"/>
      <w:r>
        <w:t>durst</w:t>
      </w:r>
      <w:proofErr w:type="spellEnd"/>
      <w:r>
        <w:t xml:space="preserve"> sterben last / ja das ein </w:t>
      </w:r>
      <w:proofErr w:type="spellStart"/>
      <w:r>
        <w:t>glewbiger</w:t>
      </w:r>
      <w:proofErr w:type="spellEnd"/>
      <w:r>
        <w:t xml:space="preserve"> </w:t>
      </w:r>
      <w:proofErr w:type="spellStart"/>
      <w:r>
        <w:t>muesse</w:t>
      </w:r>
      <w:proofErr w:type="spellEnd"/>
      <w:r>
        <w:t xml:space="preserve"> </w:t>
      </w:r>
      <w:proofErr w:type="spellStart"/>
      <w:r>
        <w:t>gnug</w:t>
      </w:r>
      <w:proofErr w:type="spellEnd"/>
      <w:r>
        <w:t xml:space="preserve"> haben (wenn in gleich die Vogel speisen </w:t>
      </w:r>
      <w:proofErr w:type="spellStart"/>
      <w:r>
        <w:t>solten</w:t>
      </w:r>
      <w:proofErr w:type="spellEnd"/>
      <w:r>
        <w:t xml:space="preserve">: wie Elia am Bach </w:t>
      </w:r>
      <w:proofErr w:type="spellStart"/>
      <w:r>
        <w:t>Crith</w:t>
      </w:r>
      <w:proofErr w:type="spellEnd"/>
      <w:r>
        <w:t xml:space="preserve">. 3. Re. 17.) bezeuge ich mit David </w:t>
      </w:r>
      <w:proofErr w:type="spellStart"/>
      <w:r>
        <w:t>Psal</w:t>
      </w:r>
      <w:proofErr w:type="spellEnd"/>
      <w:r>
        <w:t xml:space="preserve">. 37. Ich bin jung gewest und alt worden / aber das hab ich nicht gesehen das ein gerechter verlassen und sein Same nach </w:t>
      </w:r>
      <w:proofErr w:type="spellStart"/>
      <w:r>
        <w:t>brod</w:t>
      </w:r>
      <w:proofErr w:type="spellEnd"/>
      <w:r>
        <w:t xml:space="preserve"> </w:t>
      </w:r>
      <w:proofErr w:type="spellStart"/>
      <w:r>
        <w:t>gangen</w:t>
      </w:r>
      <w:proofErr w:type="spellEnd"/>
      <w:r>
        <w:t xml:space="preserve"> </w:t>
      </w:r>
      <w:proofErr w:type="spellStart"/>
      <w:r>
        <w:t>seie</w:t>
      </w:r>
      <w:proofErr w:type="spellEnd"/>
      <w:r>
        <w:t xml:space="preserve">. </w:t>
      </w:r>
      <w:proofErr w:type="spellStart"/>
      <w:r>
        <w:t>Drumb</w:t>
      </w:r>
      <w:proofErr w:type="spellEnd"/>
      <w:r>
        <w:t xml:space="preserve"> </w:t>
      </w:r>
      <w:proofErr w:type="spellStart"/>
      <w:r>
        <w:t>wil</w:t>
      </w:r>
      <w:proofErr w:type="spellEnd"/>
      <w:r>
        <w:t xml:space="preserve"> ich unsern </w:t>
      </w:r>
      <w:proofErr w:type="spellStart"/>
      <w:r>
        <w:t>Hern</w:t>
      </w:r>
      <w:proofErr w:type="spellEnd"/>
      <w:r>
        <w:t xml:space="preserve"> JESUM CHRIST </w:t>
      </w:r>
      <w:proofErr w:type="spellStart"/>
      <w:r>
        <w:t>fur</w:t>
      </w:r>
      <w:proofErr w:type="spellEnd"/>
      <w:r>
        <w:t xml:space="preserve"> meine </w:t>
      </w:r>
      <w:proofErr w:type="spellStart"/>
      <w:r>
        <w:t>persone</w:t>
      </w:r>
      <w:proofErr w:type="spellEnd"/>
      <w:r>
        <w:t xml:space="preserve"> loben und preisen meine </w:t>
      </w:r>
      <w:proofErr w:type="spellStart"/>
      <w:r>
        <w:t>lebetage</w:t>
      </w:r>
      <w:proofErr w:type="spellEnd"/>
      <w:r>
        <w:t xml:space="preserve"> / das er uns arme </w:t>
      </w:r>
      <w:proofErr w:type="spellStart"/>
      <w:r>
        <w:t>Suender</w:t>
      </w:r>
      <w:proofErr w:type="spellEnd"/>
      <w:r>
        <w:t xml:space="preserve"> eine </w:t>
      </w:r>
      <w:proofErr w:type="spellStart"/>
      <w:r>
        <w:t>kunst</w:t>
      </w:r>
      <w:proofErr w:type="spellEnd"/>
      <w:r>
        <w:t xml:space="preserve"> </w:t>
      </w:r>
      <w:proofErr w:type="spellStart"/>
      <w:r>
        <w:t>geleret</w:t>
      </w:r>
      <w:proofErr w:type="spellEnd"/>
      <w:r>
        <w:t xml:space="preserve"> hat reich und selig </w:t>
      </w:r>
      <w:proofErr w:type="spellStart"/>
      <w:r>
        <w:t>zuwerden</w:t>
      </w:r>
      <w:proofErr w:type="spellEnd"/>
      <w:r>
        <w:t xml:space="preserve"> / da er spricht Matth. 6. Trachtet mit erst nach dem Reich Gottes und seiner </w:t>
      </w:r>
      <w:proofErr w:type="spellStart"/>
      <w:r>
        <w:t>gerechtickeit</w:t>
      </w:r>
      <w:proofErr w:type="spellEnd"/>
      <w:r>
        <w:t xml:space="preserve"> / so wird euch alles zufallen. Wo mit aber </w:t>
      </w:r>
      <w:proofErr w:type="spellStart"/>
      <w:r>
        <w:t>versundigen</w:t>
      </w:r>
      <w:proofErr w:type="spellEnd"/>
      <w:r>
        <w:t xml:space="preserve"> sich </w:t>
      </w:r>
      <w:proofErr w:type="spellStart"/>
      <w:r>
        <w:t>dise</w:t>
      </w:r>
      <w:proofErr w:type="spellEnd"/>
      <w:r>
        <w:t xml:space="preserve"> noch </w:t>
      </w:r>
      <w:proofErr w:type="spellStart"/>
      <w:r>
        <w:t>hoeher</w:t>
      </w:r>
      <w:proofErr w:type="spellEnd"/>
      <w:r>
        <w:t xml:space="preserve"> und </w:t>
      </w:r>
      <w:proofErr w:type="spellStart"/>
      <w:r>
        <w:t>stossen</w:t>
      </w:r>
      <w:proofErr w:type="spellEnd"/>
      <w:r>
        <w:t xml:space="preserve"> dem fasse den </w:t>
      </w:r>
      <w:proofErr w:type="spellStart"/>
      <w:r>
        <w:t>boden</w:t>
      </w:r>
      <w:proofErr w:type="spellEnd"/>
      <w:r>
        <w:t xml:space="preserve"> gar aus: Damit das sie sprechen / uns </w:t>
      </w:r>
      <w:proofErr w:type="spellStart"/>
      <w:r>
        <w:t>eckelt</w:t>
      </w:r>
      <w:proofErr w:type="spellEnd"/>
      <w:r>
        <w:t xml:space="preserve"> </w:t>
      </w:r>
      <w:proofErr w:type="spellStart"/>
      <w:r>
        <w:t>fur</w:t>
      </w:r>
      <w:proofErr w:type="spellEnd"/>
      <w:r>
        <w:t xml:space="preserve"> </w:t>
      </w:r>
      <w:proofErr w:type="spellStart"/>
      <w:r>
        <w:t>diser</w:t>
      </w:r>
      <w:proofErr w:type="spellEnd"/>
      <w:r>
        <w:t xml:space="preserve"> losen speise. Denn was in Gott </w:t>
      </w:r>
      <w:proofErr w:type="spellStart"/>
      <w:r>
        <w:t>auff</w:t>
      </w:r>
      <w:proofErr w:type="spellEnd"/>
      <w:r>
        <w:t xml:space="preserve"> der </w:t>
      </w:r>
      <w:proofErr w:type="spellStart"/>
      <w:r>
        <w:t>gantzen</w:t>
      </w:r>
      <w:proofErr w:type="spellEnd"/>
      <w:r>
        <w:t xml:space="preserve"> Reise </w:t>
      </w:r>
      <w:proofErr w:type="spellStart"/>
      <w:r>
        <w:t>guttes</w:t>
      </w:r>
      <w:proofErr w:type="spellEnd"/>
      <w:r>
        <w:t xml:space="preserve"> erzeiget hat / verachte sie mit </w:t>
      </w:r>
      <w:proofErr w:type="spellStart"/>
      <w:r>
        <w:t>disen</w:t>
      </w:r>
      <w:proofErr w:type="spellEnd"/>
      <w:r>
        <w:t xml:space="preserve"> </w:t>
      </w:r>
      <w:proofErr w:type="spellStart"/>
      <w:r>
        <w:t>wortten</w:t>
      </w:r>
      <w:proofErr w:type="spellEnd"/>
      <w:r>
        <w:t xml:space="preserve"> und halten es gar </w:t>
      </w:r>
      <w:proofErr w:type="spellStart"/>
      <w:r>
        <w:t>fur</w:t>
      </w:r>
      <w:proofErr w:type="spellEnd"/>
      <w:r>
        <w:t xml:space="preserve"> nichts. </w:t>
      </w:r>
      <w:proofErr w:type="spellStart"/>
      <w:r>
        <w:t>Sihe</w:t>
      </w:r>
      <w:proofErr w:type="spellEnd"/>
      <w:r>
        <w:t xml:space="preserve"> doch wie macht das Gesetz so faule beuche und </w:t>
      </w:r>
      <w:proofErr w:type="spellStart"/>
      <w:r>
        <w:t>stoltze</w:t>
      </w:r>
      <w:proofErr w:type="spellEnd"/>
      <w:r>
        <w:t xml:space="preserve"> </w:t>
      </w:r>
      <w:proofErr w:type="spellStart"/>
      <w:r>
        <w:t>Gotteslesterer</w:t>
      </w:r>
      <w:proofErr w:type="spellEnd"/>
      <w:r>
        <w:t xml:space="preserve">. </w:t>
      </w:r>
    </w:p>
    <w:p w14:paraId="5163FF35" w14:textId="77777777" w:rsidR="00A20E90" w:rsidRDefault="00A20E90" w:rsidP="00A20E90">
      <w:pPr>
        <w:pStyle w:val="StandardWeb"/>
      </w:pPr>
      <w:proofErr w:type="spellStart"/>
      <w:r>
        <w:t>Drumb</w:t>
      </w:r>
      <w:proofErr w:type="spellEnd"/>
      <w:r>
        <w:t xml:space="preserve"> wenn gleich Mose </w:t>
      </w:r>
      <w:proofErr w:type="spellStart"/>
      <w:r>
        <w:t>selbs</w:t>
      </w:r>
      <w:proofErr w:type="spellEnd"/>
      <w:r>
        <w:t xml:space="preserve"> die Zehen </w:t>
      </w:r>
      <w:proofErr w:type="spellStart"/>
      <w:r>
        <w:t>gebott</w:t>
      </w:r>
      <w:proofErr w:type="spellEnd"/>
      <w:r>
        <w:t xml:space="preserve"> </w:t>
      </w:r>
      <w:proofErr w:type="spellStart"/>
      <w:r>
        <w:t>auffs</w:t>
      </w:r>
      <w:proofErr w:type="spellEnd"/>
      <w:r>
        <w:t xml:space="preserve"> beste </w:t>
      </w:r>
      <w:proofErr w:type="spellStart"/>
      <w:r>
        <w:t>leret</w:t>
      </w:r>
      <w:proofErr w:type="spellEnd"/>
      <w:r>
        <w:t xml:space="preserve"> / und im das </w:t>
      </w:r>
      <w:proofErr w:type="spellStart"/>
      <w:r>
        <w:t>volck</w:t>
      </w:r>
      <w:proofErr w:type="spellEnd"/>
      <w:r>
        <w:t xml:space="preserve"> eine lange zeit </w:t>
      </w:r>
      <w:proofErr w:type="spellStart"/>
      <w:r>
        <w:t>auffs</w:t>
      </w:r>
      <w:proofErr w:type="spellEnd"/>
      <w:r>
        <w:t xml:space="preserve"> </w:t>
      </w:r>
      <w:proofErr w:type="spellStart"/>
      <w:r>
        <w:t>vleissigst</w:t>
      </w:r>
      <w:proofErr w:type="spellEnd"/>
      <w:r>
        <w:t xml:space="preserve"> </w:t>
      </w:r>
      <w:proofErr w:type="spellStart"/>
      <w:r>
        <w:t>zuhoeret</w:t>
      </w:r>
      <w:proofErr w:type="spellEnd"/>
      <w:r>
        <w:t xml:space="preserve"> / das sie dennoch nichts davon bringen </w:t>
      </w:r>
      <w:proofErr w:type="spellStart"/>
      <w:r>
        <w:t>muegen</w:t>
      </w:r>
      <w:proofErr w:type="spellEnd"/>
      <w:r>
        <w:t xml:space="preserve"> (on CHRISTI geist) denn das sie unlustige </w:t>
      </w:r>
      <w:proofErr w:type="spellStart"/>
      <w:r>
        <w:t>undanckbare</w:t>
      </w:r>
      <w:proofErr w:type="spellEnd"/>
      <w:r>
        <w:t xml:space="preserve"> </w:t>
      </w:r>
      <w:proofErr w:type="spellStart"/>
      <w:r>
        <w:t>ungedultige</w:t>
      </w:r>
      <w:proofErr w:type="spellEnd"/>
      <w:r>
        <w:t xml:space="preserve"> </w:t>
      </w:r>
      <w:proofErr w:type="spellStart"/>
      <w:r>
        <w:t>Gottslesterer</w:t>
      </w:r>
      <w:proofErr w:type="spellEnd"/>
      <w:r>
        <w:t xml:space="preserve"> und </w:t>
      </w:r>
      <w:proofErr w:type="spellStart"/>
      <w:r>
        <w:t>verfolger</w:t>
      </w:r>
      <w:proofErr w:type="spellEnd"/>
      <w:r>
        <w:t xml:space="preserve"> der Prediger werden / Summa das der Gesetzprediger und </w:t>
      </w:r>
      <w:proofErr w:type="spellStart"/>
      <w:r>
        <w:t>WErckheiligen</w:t>
      </w:r>
      <w:proofErr w:type="spellEnd"/>
      <w:r>
        <w:t xml:space="preserve"> halben sterben </w:t>
      </w:r>
      <w:proofErr w:type="spellStart"/>
      <w:r>
        <w:t>auff</w:t>
      </w:r>
      <w:proofErr w:type="spellEnd"/>
      <w:r>
        <w:t xml:space="preserve"> erden </w:t>
      </w:r>
      <w:proofErr w:type="spellStart"/>
      <w:r>
        <w:t>komen</w:t>
      </w:r>
      <w:proofErr w:type="spellEnd"/>
      <w:r>
        <w:t xml:space="preserve"> / scheinet aus folgenden </w:t>
      </w:r>
      <w:proofErr w:type="spellStart"/>
      <w:r>
        <w:t>wortten</w:t>
      </w:r>
      <w:proofErr w:type="spellEnd"/>
      <w:r>
        <w:t xml:space="preserve"> mit welchen </w:t>
      </w:r>
      <w:proofErr w:type="spellStart"/>
      <w:r>
        <w:t>angezeiget</w:t>
      </w:r>
      <w:proofErr w:type="spellEnd"/>
      <w:r>
        <w:t xml:space="preserve"> wird. </w:t>
      </w:r>
    </w:p>
    <w:p w14:paraId="044283AD" w14:textId="77777777" w:rsidR="00A20E90" w:rsidRDefault="00A20E90" w:rsidP="00A20E90">
      <w:pPr>
        <w:pStyle w:val="berschrift3"/>
      </w:pPr>
      <w:r>
        <w:t xml:space="preserve">Wie Gott die </w:t>
      </w:r>
      <w:proofErr w:type="spellStart"/>
      <w:r>
        <w:t>verechter</w:t>
      </w:r>
      <w:proofErr w:type="spellEnd"/>
      <w:r>
        <w:t xml:space="preserve"> seines </w:t>
      </w:r>
      <w:proofErr w:type="spellStart"/>
      <w:r>
        <w:t>Wortts</w:t>
      </w:r>
      <w:proofErr w:type="spellEnd"/>
      <w:r>
        <w:t xml:space="preserve"> und </w:t>
      </w:r>
      <w:proofErr w:type="spellStart"/>
      <w:r>
        <w:t>diensts</w:t>
      </w:r>
      <w:proofErr w:type="spellEnd"/>
      <w:r>
        <w:t xml:space="preserve"> mit </w:t>
      </w:r>
      <w:proofErr w:type="spellStart"/>
      <w:r>
        <w:t>FewrSchlangen</w:t>
      </w:r>
      <w:proofErr w:type="spellEnd"/>
      <w:r>
        <w:t xml:space="preserve"> und Sterben plaget.</w:t>
      </w:r>
    </w:p>
    <w:p w14:paraId="06C23B26" w14:textId="205A57B9" w:rsidR="00A20E90" w:rsidRDefault="00A20E90" w:rsidP="00A20E90">
      <w:pPr>
        <w:pStyle w:val="StandardWeb"/>
      </w:pPr>
      <w:r>
        <w:t xml:space="preserve">Denn mit </w:t>
      </w:r>
      <w:proofErr w:type="spellStart"/>
      <w:r>
        <w:t>disen</w:t>
      </w:r>
      <w:proofErr w:type="spellEnd"/>
      <w:r>
        <w:t xml:space="preserve"> </w:t>
      </w:r>
      <w:proofErr w:type="spellStart"/>
      <w:r>
        <w:t>wortten</w:t>
      </w:r>
      <w:proofErr w:type="spellEnd"/>
      <w:r>
        <w:t xml:space="preserve"> (</w:t>
      </w:r>
      <w:r>
        <w:rPr>
          <w:rStyle w:val="Fett"/>
          <w:rFonts w:eastAsiaTheme="majorEastAsia"/>
        </w:rPr>
        <w:t xml:space="preserve">Da sandte der Herr </w:t>
      </w:r>
      <w:proofErr w:type="spellStart"/>
      <w:r>
        <w:rPr>
          <w:rStyle w:val="Fett"/>
          <w:rFonts w:eastAsiaTheme="majorEastAsia"/>
        </w:rPr>
        <w:t>fewrige</w:t>
      </w:r>
      <w:proofErr w:type="spellEnd"/>
      <w:r>
        <w:rPr>
          <w:rStyle w:val="Fett"/>
          <w:rFonts w:eastAsiaTheme="majorEastAsia"/>
        </w:rPr>
        <w:t xml:space="preserve"> Schlangen unter das </w:t>
      </w:r>
      <w:proofErr w:type="spellStart"/>
      <w:r>
        <w:rPr>
          <w:rStyle w:val="Fett"/>
          <w:rFonts w:eastAsiaTheme="majorEastAsia"/>
        </w:rPr>
        <w:t>volck</w:t>
      </w:r>
      <w:proofErr w:type="spellEnd"/>
      <w:r>
        <w:rPr>
          <w:rStyle w:val="Fett"/>
          <w:rFonts w:eastAsiaTheme="majorEastAsia"/>
        </w:rPr>
        <w:t xml:space="preserve"> die bissen das </w:t>
      </w:r>
      <w:proofErr w:type="spellStart"/>
      <w:r>
        <w:rPr>
          <w:rStyle w:val="Fett"/>
          <w:rFonts w:eastAsiaTheme="majorEastAsia"/>
        </w:rPr>
        <w:t>volck</w:t>
      </w:r>
      <w:proofErr w:type="spellEnd"/>
      <w:r>
        <w:rPr>
          <w:rStyle w:val="Fett"/>
          <w:rFonts w:eastAsiaTheme="majorEastAsia"/>
        </w:rPr>
        <w:t xml:space="preserve"> / das ein gros </w:t>
      </w:r>
      <w:proofErr w:type="spellStart"/>
      <w:r>
        <w:rPr>
          <w:rStyle w:val="Fett"/>
          <w:rFonts w:eastAsiaTheme="majorEastAsia"/>
        </w:rPr>
        <w:t>volck</w:t>
      </w:r>
      <w:proofErr w:type="spellEnd"/>
      <w:r>
        <w:rPr>
          <w:rStyle w:val="Fett"/>
          <w:rFonts w:eastAsiaTheme="majorEastAsia"/>
        </w:rPr>
        <w:t xml:space="preserve"> in Israel </w:t>
      </w:r>
      <w:proofErr w:type="spellStart"/>
      <w:r>
        <w:rPr>
          <w:rStyle w:val="Fett"/>
          <w:rFonts w:eastAsiaTheme="majorEastAsia"/>
        </w:rPr>
        <w:t>starbe</w:t>
      </w:r>
      <w:proofErr w:type="spellEnd"/>
      <w:r>
        <w:t xml:space="preserve">) beschreibet Mose die plage damit Gott die </w:t>
      </w:r>
      <w:proofErr w:type="spellStart"/>
      <w:r>
        <w:t>verechter</w:t>
      </w:r>
      <w:proofErr w:type="spellEnd"/>
      <w:r>
        <w:t xml:space="preserve"> seines </w:t>
      </w:r>
      <w:proofErr w:type="spellStart"/>
      <w:r>
        <w:t>Wortts</w:t>
      </w:r>
      <w:proofErr w:type="spellEnd"/>
      <w:r>
        <w:t xml:space="preserve"> und </w:t>
      </w:r>
      <w:proofErr w:type="spellStart"/>
      <w:r>
        <w:t>diensts</w:t>
      </w:r>
      <w:proofErr w:type="spellEnd"/>
      <w:r>
        <w:t xml:space="preserve"> straffet und spricht </w:t>
      </w:r>
      <w:proofErr w:type="spellStart"/>
      <w:r>
        <w:t>durre</w:t>
      </w:r>
      <w:proofErr w:type="spellEnd"/>
      <w:r>
        <w:t xml:space="preserve"> </w:t>
      </w:r>
      <w:proofErr w:type="spellStart"/>
      <w:r>
        <w:t>eraus</w:t>
      </w:r>
      <w:proofErr w:type="spellEnd"/>
      <w:r>
        <w:t xml:space="preserve"> / das </w:t>
      </w:r>
      <w:proofErr w:type="spellStart"/>
      <w:r>
        <w:t>dis</w:t>
      </w:r>
      <w:proofErr w:type="spellEnd"/>
      <w:r>
        <w:t xml:space="preserve"> </w:t>
      </w:r>
      <w:proofErr w:type="spellStart"/>
      <w:r>
        <w:t>grosse</w:t>
      </w:r>
      <w:proofErr w:type="spellEnd"/>
      <w:r>
        <w:t xml:space="preserve"> Sterben von Gott </w:t>
      </w:r>
      <w:proofErr w:type="spellStart"/>
      <w:r>
        <w:t>herkome</w:t>
      </w:r>
      <w:proofErr w:type="spellEnd"/>
      <w:r>
        <w:t xml:space="preserve"> / welcher durch </w:t>
      </w:r>
      <w:proofErr w:type="spellStart"/>
      <w:r>
        <w:t>fewrige</w:t>
      </w:r>
      <w:proofErr w:type="spellEnd"/>
      <w:r>
        <w:t xml:space="preserve"> Schlangen seines </w:t>
      </w:r>
      <w:proofErr w:type="spellStart"/>
      <w:r>
        <w:t>wortts</w:t>
      </w:r>
      <w:proofErr w:type="spellEnd"/>
      <w:r>
        <w:t xml:space="preserve"> und </w:t>
      </w:r>
      <w:proofErr w:type="spellStart"/>
      <w:r>
        <w:t>diensts</w:t>
      </w:r>
      <w:proofErr w:type="spellEnd"/>
      <w:r>
        <w:t xml:space="preserve"> </w:t>
      </w:r>
      <w:proofErr w:type="spellStart"/>
      <w:r>
        <w:t>verechter</w:t>
      </w:r>
      <w:proofErr w:type="spellEnd"/>
      <w:r>
        <w:t xml:space="preserve"> </w:t>
      </w:r>
      <w:proofErr w:type="spellStart"/>
      <w:r>
        <w:t>toedte</w:t>
      </w:r>
      <w:proofErr w:type="spellEnd"/>
      <w:r>
        <w:t xml:space="preserve">. </w:t>
      </w:r>
      <w:proofErr w:type="spellStart"/>
      <w:r>
        <w:t>Warumb</w:t>
      </w:r>
      <w:proofErr w:type="spellEnd"/>
      <w:r>
        <w:t xml:space="preserve"> aber lieber Herr Gott: </w:t>
      </w:r>
      <w:proofErr w:type="spellStart"/>
      <w:r>
        <w:t>Darumb</w:t>
      </w:r>
      <w:proofErr w:type="spellEnd"/>
      <w:r>
        <w:t xml:space="preserve"> das geschrieben stehet Ex. 20. Ich bin ein </w:t>
      </w:r>
      <w:proofErr w:type="spellStart"/>
      <w:r>
        <w:t>starcker</w:t>
      </w:r>
      <w:proofErr w:type="spellEnd"/>
      <w:r>
        <w:t xml:space="preserve"> </w:t>
      </w:r>
      <w:proofErr w:type="spellStart"/>
      <w:r>
        <w:t>Eiverer</w:t>
      </w:r>
      <w:proofErr w:type="spellEnd"/>
      <w:r>
        <w:t xml:space="preserve"> der die </w:t>
      </w:r>
      <w:proofErr w:type="spellStart"/>
      <w:r>
        <w:t>missethat</w:t>
      </w:r>
      <w:proofErr w:type="spellEnd"/>
      <w:r>
        <w:t xml:space="preserve"> der </w:t>
      </w:r>
      <w:proofErr w:type="spellStart"/>
      <w:r>
        <w:t>Veter</w:t>
      </w:r>
      <w:proofErr w:type="spellEnd"/>
      <w:r>
        <w:t xml:space="preserve"> an </w:t>
      </w:r>
      <w:proofErr w:type="spellStart"/>
      <w:r>
        <w:t>kindern</w:t>
      </w:r>
      <w:proofErr w:type="spellEnd"/>
      <w:r>
        <w:t xml:space="preserve"> heimsucht. Da </w:t>
      </w:r>
      <w:proofErr w:type="spellStart"/>
      <w:r>
        <w:t>hoerestu</w:t>
      </w:r>
      <w:proofErr w:type="spellEnd"/>
      <w:r>
        <w:t xml:space="preserve"> wenn die </w:t>
      </w:r>
      <w:proofErr w:type="spellStart"/>
      <w:r>
        <w:t>Suende</w:t>
      </w:r>
      <w:proofErr w:type="spellEnd"/>
      <w:r>
        <w:t xml:space="preserve"> </w:t>
      </w:r>
      <w:proofErr w:type="spellStart"/>
      <w:r>
        <w:t>gescheen</w:t>
      </w:r>
      <w:proofErr w:type="spellEnd"/>
      <w:r>
        <w:t xml:space="preserve"> und im schwang gehen davon wir bisher </w:t>
      </w:r>
      <w:proofErr w:type="spellStart"/>
      <w:r>
        <w:t>gered</w:t>
      </w:r>
      <w:proofErr w:type="spellEnd"/>
      <w:r>
        <w:t xml:space="preserve"> haben / das ein sterben </w:t>
      </w:r>
      <w:proofErr w:type="spellStart"/>
      <w:r>
        <w:t>darumb</w:t>
      </w:r>
      <w:proofErr w:type="spellEnd"/>
      <w:r>
        <w:t xml:space="preserve"> folgen </w:t>
      </w:r>
      <w:proofErr w:type="spellStart"/>
      <w:r>
        <w:t>muesse</w:t>
      </w:r>
      <w:proofErr w:type="spellEnd"/>
      <w:r>
        <w:t xml:space="preserve"> das Gott in seinem </w:t>
      </w:r>
      <w:proofErr w:type="spellStart"/>
      <w:r>
        <w:t>wortt</w:t>
      </w:r>
      <w:proofErr w:type="spellEnd"/>
      <w:r>
        <w:t xml:space="preserve"> </w:t>
      </w:r>
      <w:proofErr w:type="spellStart"/>
      <w:r>
        <w:t>warhafftig</w:t>
      </w:r>
      <w:proofErr w:type="spellEnd"/>
      <w:r>
        <w:t xml:space="preserve"> bleibe da er spricht / Ich </w:t>
      </w:r>
      <w:proofErr w:type="spellStart"/>
      <w:r>
        <w:t>wil</w:t>
      </w:r>
      <w:proofErr w:type="spellEnd"/>
      <w:r>
        <w:t xml:space="preserve"> die </w:t>
      </w:r>
      <w:proofErr w:type="spellStart"/>
      <w:r>
        <w:t>missethat</w:t>
      </w:r>
      <w:proofErr w:type="spellEnd"/>
      <w:r>
        <w:t xml:space="preserve"> heimsuchen. In welchen Spruch Paulus auch sahe da er sprach Ro. 6. Der </w:t>
      </w:r>
      <w:proofErr w:type="spellStart"/>
      <w:r>
        <w:t>missethat</w:t>
      </w:r>
      <w:proofErr w:type="spellEnd"/>
      <w:r>
        <w:t xml:space="preserve"> lohn ist der </w:t>
      </w:r>
      <w:proofErr w:type="spellStart"/>
      <w:r>
        <w:t>tod</w:t>
      </w:r>
      <w:proofErr w:type="spellEnd"/>
      <w:r>
        <w:t xml:space="preserve">. Wenn die </w:t>
      </w:r>
      <w:proofErr w:type="spellStart"/>
      <w:r w:rsidRPr="00A20E90">
        <w:t>SterbePropheten</w:t>
      </w:r>
      <w:proofErr w:type="spellEnd"/>
      <w:r>
        <w:t xml:space="preserve"> solchen </w:t>
      </w:r>
      <w:proofErr w:type="spellStart"/>
      <w:r>
        <w:t>ursprung</w:t>
      </w:r>
      <w:proofErr w:type="spellEnd"/>
      <w:r>
        <w:t xml:space="preserve"> des Todes </w:t>
      </w:r>
      <w:proofErr w:type="spellStart"/>
      <w:r>
        <w:t>wuesten</w:t>
      </w:r>
      <w:proofErr w:type="spellEnd"/>
      <w:r>
        <w:t xml:space="preserve"> / so redeten sie </w:t>
      </w:r>
      <w:proofErr w:type="spellStart"/>
      <w:r>
        <w:t>villeicht</w:t>
      </w:r>
      <w:proofErr w:type="spellEnd"/>
      <w:r>
        <w:t xml:space="preserve"> recht wenn sie sprechen </w:t>
      </w:r>
      <w:proofErr w:type="spellStart"/>
      <w:r>
        <w:t>umb</w:t>
      </w:r>
      <w:proofErr w:type="spellEnd"/>
      <w:r>
        <w:t xml:space="preserve"> die und die zeit wird ein Sterben </w:t>
      </w:r>
      <w:proofErr w:type="spellStart"/>
      <w:r>
        <w:t>komen</w:t>
      </w:r>
      <w:proofErr w:type="spellEnd"/>
      <w:r>
        <w:t xml:space="preserve">. Weil aber </w:t>
      </w:r>
      <w:proofErr w:type="spellStart"/>
      <w:r>
        <w:t>ire</w:t>
      </w:r>
      <w:proofErr w:type="spellEnd"/>
      <w:r>
        <w:t xml:space="preserve"> </w:t>
      </w:r>
      <w:proofErr w:type="spellStart"/>
      <w:r>
        <w:t>Prophecieie</w:t>
      </w:r>
      <w:proofErr w:type="spellEnd"/>
      <w:r>
        <w:t xml:space="preserve"> nicht </w:t>
      </w:r>
      <w:proofErr w:type="spellStart"/>
      <w:r>
        <w:t>auffs</w:t>
      </w:r>
      <w:proofErr w:type="spellEnd"/>
      <w:r>
        <w:t xml:space="preserve"> </w:t>
      </w:r>
      <w:proofErr w:type="spellStart"/>
      <w:r>
        <w:t>Wortt</w:t>
      </w:r>
      <w:proofErr w:type="spellEnd"/>
      <w:r>
        <w:t xml:space="preserve"> </w:t>
      </w:r>
      <w:proofErr w:type="spellStart"/>
      <w:r>
        <w:t>gegruendet</w:t>
      </w:r>
      <w:proofErr w:type="spellEnd"/>
      <w:r>
        <w:t xml:space="preserve"> ist / so triffts zu wie der </w:t>
      </w:r>
      <w:proofErr w:type="spellStart"/>
      <w:r>
        <w:t>Bawren</w:t>
      </w:r>
      <w:proofErr w:type="spellEnd"/>
      <w:r>
        <w:t xml:space="preserve"> </w:t>
      </w:r>
      <w:proofErr w:type="spellStart"/>
      <w:r>
        <w:t>Propheceie</w:t>
      </w:r>
      <w:proofErr w:type="spellEnd"/>
      <w:r>
        <w:t xml:space="preserve"> von guten und </w:t>
      </w:r>
      <w:proofErr w:type="spellStart"/>
      <w:r>
        <w:t>boesen</w:t>
      </w:r>
      <w:proofErr w:type="spellEnd"/>
      <w:r>
        <w:t xml:space="preserve"> </w:t>
      </w:r>
      <w:proofErr w:type="spellStart"/>
      <w:r>
        <w:t>Jaren</w:t>
      </w:r>
      <w:proofErr w:type="spellEnd"/>
      <w:r>
        <w:t xml:space="preserve">. Denn wie die </w:t>
      </w:r>
      <w:proofErr w:type="spellStart"/>
      <w:r w:rsidRPr="00A20E90">
        <w:t>SterbePropheten</w:t>
      </w:r>
      <w:proofErr w:type="spellEnd"/>
      <w:r>
        <w:t xml:space="preserve"> </w:t>
      </w:r>
      <w:proofErr w:type="spellStart"/>
      <w:r>
        <w:t>offt</w:t>
      </w:r>
      <w:proofErr w:type="spellEnd"/>
      <w:r>
        <w:t xml:space="preserve"> feilen / weil sie nicht wissen das Mose spricht </w:t>
      </w:r>
      <w:proofErr w:type="spellStart"/>
      <w:r>
        <w:t>Psal</w:t>
      </w:r>
      <w:proofErr w:type="spellEnd"/>
      <w:r>
        <w:t xml:space="preserve">. 90. Du lest die </w:t>
      </w:r>
      <w:proofErr w:type="spellStart"/>
      <w:r>
        <w:t>leutte</w:t>
      </w:r>
      <w:proofErr w:type="spellEnd"/>
      <w:r>
        <w:t xml:space="preserve"> sterben: also </w:t>
      </w:r>
      <w:proofErr w:type="spellStart"/>
      <w:r>
        <w:t>feilets</w:t>
      </w:r>
      <w:proofErr w:type="spellEnd"/>
      <w:r>
        <w:t xml:space="preserve"> den weisen </w:t>
      </w:r>
      <w:proofErr w:type="spellStart"/>
      <w:r>
        <w:t>Bawren</w:t>
      </w:r>
      <w:proofErr w:type="spellEnd"/>
      <w:r>
        <w:t xml:space="preserve"> </w:t>
      </w:r>
      <w:proofErr w:type="spellStart"/>
      <w:r>
        <w:t>offt</w:t>
      </w:r>
      <w:proofErr w:type="spellEnd"/>
      <w:r>
        <w:t xml:space="preserve"> mit </w:t>
      </w:r>
      <w:proofErr w:type="spellStart"/>
      <w:r>
        <w:t>irer</w:t>
      </w:r>
      <w:proofErr w:type="spellEnd"/>
      <w:r>
        <w:t xml:space="preserve"> </w:t>
      </w:r>
      <w:proofErr w:type="spellStart"/>
      <w:r>
        <w:t>Practica</w:t>
      </w:r>
      <w:proofErr w:type="spellEnd"/>
      <w:r>
        <w:t xml:space="preserve"> / weil sie nicht wissen das Ps. 65. stehet / Du </w:t>
      </w:r>
      <w:proofErr w:type="spellStart"/>
      <w:r>
        <w:t>kronest</w:t>
      </w:r>
      <w:proofErr w:type="spellEnd"/>
      <w:r>
        <w:t xml:space="preserve"> das </w:t>
      </w:r>
      <w:proofErr w:type="spellStart"/>
      <w:r>
        <w:t>Jare</w:t>
      </w:r>
      <w:proofErr w:type="spellEnd"/>
      <w:r>
        <w:t xml:space="preserve"> mit gutem. </w:t>
      </w:r>
      <w:proofErr w:type="spellStart"/>
      <w:r>
        <w:t>Derhalben</w:t>
      </w:r>
      <w:proofErr w:type="spellEnd"/>
      <w:r>
        <w:t xml:space="preserve"> </w:t>
      </w:r>
      <w:proofErr w:type="spellStart"/>
      <w:r>
        <w:t>neme</w:t>
      </w:r>
      <w:proofErr w:type="spellEnd"/>
      <w:r>
        <w:t xml:space="preserve"> mich wunder das die Welt spricht / Man </w:t>
      </w:r>
      <w:proofErr w:type="spellStart"/>
      <w:r>
        <w:t>konne</w:t>
      </w:r>
      <w:proofErr w:type="spellEnd"/>
      <w:r>
        <w:t xml:space="preserve"> dem Sterben </w:t>
      </w:r>
      <w:proofErr w:type="spellStart"/>
      <w:r>
        <w:t>uber</w:t>
      </w:r>
      <w:proofErr w:type="spellEnd"/>
      <w:r>
        <w:t xml:space="preserve"> eine Wagenleist entfliehen / wenn ich nicht </w:t>
      </w:r>
      <w:proofErr w:type="spellStart"/>
      <w:r>
        <w:t>wueste</w:t>
      </w:r>
      <w:proofErr w:type="spellEnd"/>
      <w:r>
        <w:t xml:space="preserve"> das auch der </w:t>
      </w:r>
      <w:proofErr w:type="spellStart"/>
      <w:r>
        <w:t>Teuffel</w:t>
      </w:r>
      <w:proofErr w:type="spellEnd"/>
      <w:r>
        <w:t xml:space="preserve"> mehr von Gott weis denn alle Weisen </w:t>
      </w:r>
      <w:proofErr w:type="spellStart"/>
      <w:r>
        <w:t>auff</w:t>
      </w:r>
      <w:proofErr w:type="spellEnd"/>
      <w:r>
        <w:t xml:space="preserve"> erden on CHRISTI geist. Denn weil die </w:t>
      </w:r>
      <w:proofErr w:type="spellStart"/>
      <w:r>
        <w:t>Schrifft</w:t>
      </w:r>
      <w:proofErr w:type="spellEnd"/>
      <w:r>
        <w:t xml:space="preserve"> saget Hiob 14. Du hast im </w:t>
      </w:r>
      <w:proofErr w:type="spellStart"/>
      <w:r>
        <w:t>Zil</w:t>
      </w:r>
      <w:proofErr w:type="spellEnd"/>
      <w:r>
        <w:t xml:space="preserve"> gesetzt das </w:t>
      </w:r>
      <w:proofErr w:type="spellStart"/>
      <w:r>
        <w:t>kan</w:t>
      </w:r>
      <w:proofErr w:type="spellEnd"/>
      <w:r>
        <w:t xml:space="preserve"> er nicht </w:t>
      </w:r>
      <w:proofErr w:type="spellStart"/>
      <w:r>
        <w:t>ubergehen</w:t>
      </w:r>
      <w:proofErr w:type="spellEnd"/>
      <w:r>
        <w:t xml:space="preserve"> / wie </w:t>
      </w:r>
      <w:proofErr w:type="spellStart"/>
      <w:r>
        <w:t>kan</w:t>
      </w:r>
      <w:proofErr w:type="spellEnd"/>
      <w:r>
        <w:t xml:space="preserve"> doch jemand der </w:t>
      </w:r>
      <w:proofErr w:type="spellStart"/>
      <w:r>
        <w:t>gesuendiget</w:t>
      </w:r>
      <w:proofErr w:type="spellEnd"/>
      <w:r>
        <w:t xml:space="preserve"> hat Gott entfliehen wenn er </w:t>
      </w:r>
      <w:proofErr w:type="spellStart"/>
      <w:r>
        <w:t>toedten</w:t>
      </w:r>
      <w:proofErr w:type="spellEnd"/>
      <w:r>
        <w:t xml:space="preserve"> </w:t>
      </w:r>
      <w:proofErr w:type="spellStart"/>
      <w:r>
        <w:t>wil</w:t>
      </w:r>
      <w:proofErr w:type="spellEnd"/>
      <w:r>
        <w:t xml:space="preserve">: </w:t>
      </w:r>
      <w:proofErr w:type="spellStart"/>
      <w:r>
        <w:t>Darumb</w:t>
      </w:r>
      <w:proofErr w:type="spellEnd"/>
      <w:r>
        <w:t xml:space="preserve"> blieb auch David im lande da es starb und spielet </w:t>
      </w:r>
      <w:proofErr w:type="spellStart"/>
      <w:r>
        <w:t>fur</w:t>
      </w:r>
      <w:proofErr w:type="spellEnd"/>
      <w:r>
        <w:t xml:space="preserve"> </w:t>
      </w:r>
      <w:proofErr w:type="spellStart"/>
      <w:r>
        <w:t>unnuetze</w:t>
      </w:r>
      <w:proofErr w:type="spellEnd"/>
      <w:r>
        <w:t xml:space="preserve"> furcht des Todes den XCI. Psalm und </w:t>
      </w:r>
      <w:proofErr w:type="spellStart"/>
      <w:r>
        <w:t>sange</w:t>
      </w:r>
      <w:proofErr w:type="spellEnd"/>
      <w:r>
        <w:t xml:space="preserve"> wie </w:t>
      </w:r>
      <w:proofErr w:type="spellStart"/>
      <w:r>
        <w:t>Psal</w:t>
      </w:r>
      <w:proofErr w:type="spellEnd"/>
      <w:r>
        <w:t xml:space="preserve">. 139. klinget / Herr du forschest und kennest mich / wo </w:t>
      </w:r>
      <w:proofErr w:type="spellStart"/>
      <w:r>
        <w:t>sol</w:t>
      </w:r>
      <w:proofErr w:type="spellEnd"/>
      <w:r>
        <w:t xml:space="preserve"> ich hin fliehen </w:t>
      </w:r>
      <w:proofErr w:type="spellStart"/>
      <w:r>
        <w:t>fur</w:t>
      </w:r>
      <w:proofErr w:type="spellEnd"/>
      <w:r>
        <w:t xml:space="preserve"> deinem </w:t>
      </w:r>
      <w:proofErr w:type="spellStart"/>
      <w:r>
        <w:t>angesicht</w:t>
      </w:r>
      <w:proofErr w:type="spellEnd"/>
      <w:r>
        <w:t xml:space="preserve">:. Denn </w:t>
      </w:r>
      <w:proofErr w:type="spellStart"/>
      <w:r>
        <w:t>furwar</w:t>
      </w:r>
      <w:proofErr w:type="spellEnd"/>
      <w:r>
        <w:t xml:space="preserve"> Jesus </w:t>
      </w:r>
      <w:proofErr w:type="spellStart"/>
      <w:r>
        <w:t>Syrach</w:t>
      </w:r>
      <w:proofErr w:type="spellEnd"/>
      <w:r>
        <w:t xml:space="preserve"> </w:t>
      </w:r>
      <w:proofErr w:type="spellStart"/>
      <w:r>
        <w:t>leuget</w:t>
      </w:r>
      <w:proofErr w:type="spellEnd"/>
      <w:r>
        <w:t xml:space="preserve"> nicht da er spricht / </w:t>
      </w:r>
      <w:proofErr w:type="spellStart"/>
      <w:r>
        <w:t>Trawrickeit</w:t>
      </w:r>
      <w:proofErr w:type="spellEnd"/>
      <w:r>
        <w:t xml:space="preserve"> </w:t>
      </w:r>
      <w:proofErr w:type="spellStart"/>
      <w:r>
        <w:t>toedtet</w:t>
      </w:r>
      <w:proofErr w:type="spellEnd"/>
      <w:r>
        <w:t xml:space="preserve"> viel </w:t>
      </w:r>
      <w:proofErr w:type="spellStart"/>
      <w:r>
        <w:t>leutte</w:t>
      </w:r>
      <w:proofErr w:type="spellEnd"/>
      <w:r>
        <w:t xml:space="preserve"> und ist kein nutz dabei: welchen Spruch Luther auch nicht vergeblich </w:t>
      </w:r>
      <w:proofErr w:type="spellStart"/>
      <w:r>
        <w:t>uber</w:t>
      </w:r>
      <w:proofErr w:type="spellEnd"/>
      <w:r>
        <w:t xml:space="preserve"> seinen Tisch geschrieben hatte. </w:t>
      </w:r>
    </w:p>
    <w:p w14:paraId="6463D63A" w14:textId="0A923E5F" w:rsidR="00A20E90" w:rsidRDefault="00A20E90" w:rsidP="00A20E90">
      <w:pPr>
        <w:pStyle w:val="StandardWeb"/>
      </w:pPr>
      <w:r>
        <w:t xml:space="preserve">Nu </w:t>
      </w:r>
      <w:proofErr w:type="spellStart"/>
      <w:r>
        <w:t>moecht</w:t>
      </w:r>
      <w:proofErr w:type="spellEnd"/>
      <w:r>
        <w:t xml:space="preserve"> jemand sagen: Weil Moses hie spricht / Der Herr sende sterben </w:t>
      </w:r>
      <w:proofErr w:type="spellStart"/>
      <w:r>
        <w:t>aufferden</w:t>
      </w:r>
      <w:proofErr w:type="spellEnd"/>
      <w:r>
        <w:t xml:space="preserve">: </w:t>
      </w:r>
      <w:proofErr w:type="spellStart"/>
      <w:r>
        <w:t>Warumb</w:t>
      </w:r>
      <w:proofErr w:type="spellEnd"/>
      <w:r>
        <w:t xml:space="preserve"> braucht man </w:t>
      </w:r>
      <w:proofErr w:type="spellStart"/>
      <w:r>
        <w:t>Ertzneie</w:t>
      </w:r>
      <w:proofErr w:type="spellEnd"/>
      <w:r>
        <w:t xml:space="preserve"> </w:t>
      </w:r>
      <w:proofErr w:type="spellStart"/>
      <w:r>
        <w:t>Reuchwerck</w:t>
      </w:r>
      <w:proofErr w:type="spellEnd"/>
      <w:r>
        <w:t xml:space="preserve"> Pillen </w:t>
      </w:r>
      <w:proofErr w:type="spellStart"/>
      <w:r>
        <w:t>fur</w:t>
      </w:r>
      <w:proofErr w:type="spellEnd"/>
      <w:r>
        <w:t xml:space="preserve"> den Tod: </w:t>
      </w:r>
      <w:proofErr w:type="spellStart"/>
      <w:r>
        <w:t>Warumb</w:t>
      </w:r>
      <w:proofErr w:type="spellEnd"/>
      <w:r>
        <w:t xml:space="preserve"> machen die </w:t>
      </w:r>
      <w:proofErr w:type="spellStart"/>
      <w:r>
        <w:t>Stette</w:t>
      </w:r>
      <w:proofErr w:type="spellEnd"/>
      <w:r>
        <w:t xml:space="preserve"> so feine Regiment / machen </w:t>
      </w:r>
      <w:proofErr w:type="spellStart"/>
      <w:r>
        <w:t>ire</w:t>
      </w:r>
      <w:proofErr w:type="spellEnd"/>
      <w:r>
        <w:t xml:space="preserve"> </w:t>
      </w:r>
      <w:proofErr w:type="spellStart"/>
      <w:r>
        <w:t>begrebnis</w:t>
      </w:r>
      <w:proofErr w:type="spellEnd"/>
      <w:r>
        <w:t xml:space="preserve"> </w:t>
      </w:r>
      <w:proofErr w:type="spellStart"/>
      <w:r>
        <w:t>fur</w:t>
      </w:r>
      <w:proofErr w:type="spellEnd"/>
      <w:r>
        <w:t xml:space="preserve"> das Thor hinaus: </w:t>
      </w:r>
      <w:proofErr w:type="spellStart"/>
      <w:r>
        <w:t>Warumb</w:t>
      </w:r>
      <w:proofErr w:type="spellEnd"/>
      <w:r>
        <w:t xml:space="preserve"> reiniget man die </w:t>
      </w:r>
      <w:proofErr w:type="spellStart"/>
      <w:r>
        <w:t>Stat</w:t>
      </w:r>
      <w:proofErr w:type="spellEnd"/>
      <w:r>
        <w:t xml:space="preserve"> / und leidet nicht das man toll und voll </w:t>
      </w:r>
      <w:proofErr w:type="spellStart"/>
      <w:r>
        <w:t>seie</w:t>
      </w:r>
      <w:proofErr w:type="spellEnd"/>
      <w:r>
        <w:t xml:space="preserve">: Denn weil auch mehr </w:t>
      </w:r>
      <w:proofErr w:type="spellStart"/>
      <w:r>
        <w:t>leut</w:t>
      </w:r>
      <w:proofErr w:type="spellEnd"/>
      <w:r>
        <w:t xml:space="preserve"> an fressen und </w:t>
      </w:r>
      <w:proofErr w:type="spellStart"/>
      <w:r>
        <w:t>sauffen</w:t>
      </w:r>
      <w:proofErr w:type="spellEnd"/>
      <w:r>
        <w:t xml:space="preserve"> denn an </w:t>
      </w:r>
      <w:proofErr w:type="spellStart"/>
      <w:r>
        <w:t>Pestilentzen</w:t>
      </w:r>
      <w:proofErr w:type="spellEnd"/>
      <w:r>
        <w:t xml:space="preserve"> sterben: so </w:t>
      </w:r>
      <w:proofErr w:type="spellStart"/>
      <w:r>
        <w:t>kan</w:t>
      </w:r>
      <w:proofErr w:type="spellEnd"/>
      <w:r>
        <w:t xml:space="preserve"> ich die </w:t>
      </w:r>
      <w:proofErr w:type="spellStart"/>
      <w:r>
        <w:t>Epicurische</w:t>
      </w:r>
      <w:proofErr w:type="spellEnd"/>
      <w:r>
        <w:t xml:space="preserve"> </w:t>
      </w:r>
      <w:proofErr w:type="spellStart"/>
      <w:r>
        <w:t>Sewe</w:t>
      </w:r>
      <w:proofErr w:type="spellEnd"/>
      <w:r>
        <w:t xml:space="preserve"> gar nicht loben die im sterben sprechen / Hui last uns essen und </w:t>
      </w:r>
      <w:proofErr w:type="spellStart"/>
      <w:r>
        <w:t>trincken</w:t>
      </w:r>
      <w:proofErr w:type="spellEnd"/>
      <w:r>
        <w:t xml:space="preserve"> morgen sterben wir. Antwort: Wer einen </w:t>
      </w:r>
      <w:proofErr w:type="spellStart"/>
      <w:r>
        <w:t>glawben</w:t>
      </w:r>
      <w:proofErr w:type="spellEnd"/>
      <w:r>
        <w:t xml:space="preserve"> hat der hab in bei sich </w:t>
      </w:r>
      <w:proofErr w:type="spellStart"/>
      <w:r>
        <w:t>selbs</w:t>
      </w:r>
      <w:proofErr w:type="spellEnd"/>
      <w:r>
        <w:t xml:space="preserve"> </w:t>
      </w:r>
      <w:proofErr w:type="spellStart"/>
      <w:r>
        <w:t>fur</w:t>
      </w:r>
      <w:proofErr w:type="spellEnd"/>
      <w:r>
        <w:t xml:space="preserve"> Gott / Wer da liebet der jage die furcht hinaus: Es urteile niemand on die </w:t>
      </w:r>
      <w:proofErr w:type="spellStart"/>
      <w:r>
        <w:t>Schrifft</w:t>
      </w:r>
      <w:proofErr w:type="spellEnd"/>
      <w:r>
        <w:t xml:space="preserve">. Denn wie Gott die </w:t>
      </w:r>
      <w:proofErr w:type="spellStart"/>
      <w:r>
        <w:t>Oberckeit</w:t>
      </w:r>
      <w:proofErr w:type="spellEnd"/>
      <w:r>
        <w:t xml:space="preserve"> dazu verordnet hat / das sie mit </w:t>
      </w:r>
      <w:proofErr w:type="spellStart"/>
      <w:r>
        <w:t>iren</w:t>
      </w:r>
      <w:proofErr w:type="spellEnd"/>
      <w:r>
        <w:t xml:space="preserve"> </w:t>
      </w:r>
      <w:proofErr w:type="spellStart"/>
      <w:r>
        <w:t>gesetzen</w:t>
      </w:r>
      <w:proofErr w:type="spellEnd"/>
      <w:r>
        <w:t xml:space="preserve"> </w:t>
      </w:r>
      <w:proofErr w:type="spellStart"/>
      <w:r>
        <w:t>disem</w:t>
      </w:r>
      <w:proofErr w:type="spellEnd"/>
      <w:r>
        <w:t xml:space="preserve"> </w:t>
      </w:r>
      <w:proofErr w:type="spellStart"/>
      <w:r>
        <w:t>euesserlichem</w:t>
      </w:r>
      <w:proofErr w:type="spellEnd"/>
      <w:r>
        <w:t xml:space="preserve"> und </w:t>
      </w:r>
      <w:proofErr w:type="spellStart"/>
      <w:r>
        <w:t>vergenglichem</w:t>
      </w:r>
      <w:proofErr w:type="spellEnd"/>
      <w:r>
        <w:t xml:space="preserve"> leben diene / </w:t>
      </w:r>
      <w:proofErr w:type="spellStart"/>
      <w:r>
        <w:t>umb</w:t>
      </w:r>
      <w:proofErr w:type="spellEnd"/>
      <w:r>
        <w:t xml:space="preserve"> der </w:t>
      </w:r>
      <w:proofErr w:type="spellStart"/>
      <w:r>
        <w:t>auserweleten</w:t>
      </w:r>
      <w:proofErr w:type="spellEnd"/>
      <w:r>
        <w:t xml:space="preserve"> willen / </w:t>
      </w:r>
      <w:proofErr w:type="spellStart"/>
      <w:r>
        <w:t>auffdas</w:t>
      </w:r>
      <w:proofErr w:type="spellEnd"/>
      <w:r>
        <w:t xml:space="preserve"> sie </w:t>
      </w:r>
      <w:proofErr w:type="spellStart"/>
      <w:r>
        <w:t>frid</w:t>
      </w:r>
      <w:proofErr w:type="spellEnd"/>
      <w:r>
        <w:t xml:space="preserve"> haben </w:t>
      </w:r>
      <w:proofErr w:type="spellStart"/>
      <w:r>
        <w:t>muegen</w:t>
      </w:r>
      <w:proofErr w:type="spellEnd"/>
      <w:r>
        <w:t xml:space="preserve"> Gotts </w:t>
      </w:r>
      <w:proofErr w:type="spellStart"/>
      <w:r>
        <w:t>wortt</w:t>
      </w:r>
      <w:proofErr w:type="spellEnd"/>
      <w:r>
        <w:t xml:space="preserve"> </w:t>
      </w:r>
      <w:proofErr w:type="spellStart"/>
      <w:r>
        <w:t>zuhoeren</w:t>
      </w:r>
      <w:proofErr w:type="spellEnd"/>
      <w:r>
        <w:t xml:space="preserve"> / </w:t>
      </w:r>
      <w:proofErr w:type="spellStart"/>
      <w:r>
        <w:t>derhalben</w:t>
      </w:r>
      <w:proofErr w:type="spellEnd"/>
      <w:r>
        <w:t xml:space="preserve"> sie auch </w:t>
      </w:r>
      <w:proofErr w:type="spellStart"/>
      <w:r>
        <w:t>teglich</w:t>
      </w:r>
      <w:proofErr w:type="spellEnd"/>
      <w:r>
        <w:t xml:space="preserve"> </w:t>
      </w:r>
      <w:proofErr w:type="spellStart"/>
      <w:r>
        <w:t>fur</w:t>
      </w:r>
      <w:proofErr w:type="spellEnd"/>
      <w:r>
        <w:t xml:space="preserve"> die </w:t>
      </w:r>
      <w:proofErr w:type="spellStart"/>
      <w:r>
        <w:t>Oberckeit</w:t>
      </w:r>
      <w:proofErr w:type="spellEnd"/>
      <w:r>
        <w:t xml:space="preserve"> bitten. Also hat Gott auch </w:t>
      </w:r>
      <w:proofErr w:type="spellStart"/>
      <w:r>
        <w:t>disem</w:t>
      </w:r>
      <w:proofErr w:type="spellEnd"/>
      <w:r>
        <w:t xml:space="preserve"> elenden leib und leben zu gut und heil die </w:t>
      </w:r>
      <w:proofErr w:type="spellStart"/>
      <w:r>
        <w:t>Ertzneie</w:t>
      </w:r>
      <w:proofErr w:type="spellEnd"/>
      <w:r>
        <w:t xml:space="preserve"> geschaffen / </w:t>
      </w:r>
      <w:proofErr w:type="spellStart"/>
      <w:r>
        <w:t>auffdas</w:t>
      </w:r>
      <w:proofErr w:type="spellEnd"/>
      <w:r>
        <w:t xml:space="preserve"> wer sie brauchet im </w:t>
      </w:r>
      <w:proofErr w:type="spellStart"/>
      <w:r>
        <w:t>glawben</w:t>
      </w:r>
      <w:proofErr w:type="spellEnd"/>
      <w:r>
        <w:t xml:space="preserve"> zur </w:t>
      </w:r>
      <w:proofErr w:type="spellStart"/>
      <w:r>
        <w:t>gesundheit</w:t>
      </w:r>
      <w:proofErr w:type="spellEnd"/>
      <w:r>
        <w:t xml:space="preserve"> / nicht daran </w:t>
      </w:r>
      <w:proofErr w:type="spellStart"/>
      <w:r>
        <w:t>suendige</w:t>
      </w:r>
      <w:proofErr w:type="spellEnd"/>
      <w:r>
        <w:t xml:space="preserve">. Sonst </w:t>
      </w:r>
      <w:proofErr w:type="spellStart"/>
      <w:r>
        <w:t>hette</w:t>
      </w:r>
      <w:proofErr w:type="spellEnd"/>
      <w:r>
        <w:t xml:space="preserve"> Jesaia </w:t>
      </w:r>
      <w:proofErr w:type="spellStart"/>
      <w:r>
        <w:t>gesuendiget</w:t>
      </w:r>
      <w:proofErr w:type="spellEnd"/>
      <w:r>
        <w:t xml:space="preserve"> da er </w:t>
      </w:r>
      <w:proofErr w:type="spellStart"/>
      <w:r>
        <w:t>befalh</w:t>
      </w:r>
      <w:proofErr w:type="spellEnd"/>
      <w:r>
        <w:t xml:space="preserve"> Esa. 38. Man </w:t>
      </w:r>
      <w:proofErr w:type="spellStart"/>
      <w:r>
        <w:t>solt</w:t>
      </w:r>
      <w:proofErr w:type="spellEnd"/>
      <w:r>
        <w:t xml:space="preserve"> ein Pflaster von Feigen nehmen und </w:t>
      </w:r>
      <w:proofErr w:type="spellStart"/>
      <w:r>
        <w:t>auff</w:t>
      </w:r>
      <w:proofErr w:type="spellEnd"/>
      <w:r>
        <w:t xml:space="preserve"> des </w:t>
      </w:r>
      <w:proofErr w:type="spellStart"/>
      <w:r>
        <w:t>Koeniges</w:t>
      </w:r>
      <w:proofErr w:type="spellEnd"/>
      <w:r>
        <w:t xml:space="preserve"> Hiskia </w:t>
      </w:r>
      <w:proofErr w:type="spellStart"/>
      <w:r>
        <w:t>Druese</w:t>
      </w:r>
      <w:proofErr w:type="spellEnd"/>
      <w:r>
        <w:t xml:space="preserve"> legen das er gesund </w:t>
      </w:r>
      <w:proofErr w:type="spellStart"/>
      <w:r>
        <w:t>wuerde</w:t>
      </w:r>
      <w:proofErr w:type="spellEnd"/>
      <w:r>
        <w:t xml:space="preserve">. </w:t>
      </w:r>
      <w:proofErr w:type="spellStart"/>
      <w:r>
        <w:t>Drumb</w:t>
      </w:r>
      <w:proofErr w:type="spellEnd"/>
      <w:r>
        <w:t xml:space="preserve"> wie die unrecht thun so der </w:t>
      </w:r>
      <w:proofErr w:type="spellStart"/>
      <w:r>
        <w:t>Oberckeit</w:t>
      </w:r>
      <w:proofErr w:type="spellEnd"/>
      <w:r>
        <w:t xml:space="preserve"> </w:t>
      </w:r>
      <w:proofErr w:type="spellStart"/>
      <w:r>
        <w:t>gesetz</w:t>
      </w:r>
      <w:proofErr w:type="spellEnd"/>
      <w:r>
        <w:t xml:space="preserve"> und die </w:t>
      </w:r>
      <w:proofErr w:type="spellStart"/>
      <w:r>
        <w:t>Ertzneie</w:t>
      </w:r>
      <w:proofErr w:type="spellEnd"/>
      <w:r>
        <w:t xml:space="preserve"> verachten. Also </w:t>
      </w:r>
      <w:proofErr w:type="spellStart"/>
      <w:r>
        <w:t>muegen</w:t>
      </w:r>
      <w:proofErr w:type="spellEnd"/>
      <w:r>
        <w:t xml:space="preserve"> beide geistlich und weltlich </w:t>
      </w:r>
      <w:proofErr w:type="spellStart"/>
      <w:r>
        <w:t>Empter</w:t>
      </w:r>
      <w:proofErr w:type="spellEnd"/>
      <w:r>
        <w:t xml:space="preserve"> zusehen / wie sie es </w:t>
      </w:r>
      <w:proofErr w:type="spellStart"/>
      <w:r>
        <w:t>fur</w:t>
      </w:r>
      <w:proofErr w:type="spellEnd"/>
      <w:r>
        <w:t xml:space="preserve"> Gott </w:t>
      </w:r>
      <w:proofErr w:type="spellStart"/>
      <w:r>
        <w:t>verantwortten</w:t>
      </w:r>
      <w:proofErr w:type="spellEnd"/>
      <w:r>
        <w:t xml:space="preserve"> wenn sie von </w:t>
      </w:r>
      <w:proofErr w:type="spellStart"/>
      <w:r>
        <w:t>irem</w:t>
      </w:r>
      <w:proofErr w:type="spellEnd"/>
      <w:r>
        <w:t xml:space="preserve"> </w:t>
      </w:r>
      <w:proofErr w:type="spellStart"/>
      <w:r>
        <w:t>volck</w:t>
      </w:r>
      <w:proofErr w:type="spellEnd"/>
      <w:r>
        <w:t xml:space="preserve"> im Sterben fliehen. Denn so Mose von </w:t>
      </w:r>
      <w:proofErr w:type="spellStart"/>
      <w:r>
        <w:t>disen</w:t>
      </w:r>
      <w:proofErr w:type="spellEnd"/>
      <w:r>
        <w:t xml:space="preserve"> </w:t>
      </w:r>
      <w:proofErr w:type="spellStart"/>
      <w:r>
        <w:t>leutten</w:t>
      </w:r>
      <w:proofErr w:type="spellEnd"/>
      <w:r>
        <w:t xml:space="preserve"> geflogen </w:t>
      </w:r>
      <w:proofErr w:type="spellStart"/>
      <w:r>
        <w:t>were</w:t>
      </w:r>
      <w:proofErr w:type="spellEnd"/>
      <w:r>
        <w:t xml:space="preserve"> / wer </w:t>
      </w:r>
      <w:proofErr w:type="spellStart"/>
      <w:r>
        <w:t>wolt</w:t>
      </w:r>
      <w:proofErr w:type="spellEnd"/>
      <w:r>
        <w:t xml:space="preserve"> </w:t>
      </w:r>
      <w:proofErr w:type="spellStart"/>
      <w:r>
        <w:t>inen</w:t>
      </w:r>
      <w:proofErr w:type="spellEnd"/>
      <w:r>
        <w:t xml:space="preserve"> </w:t>
      </w:r>
      <w:proofErr w:type="spellStart"/>
      <w:r>
        <w:t>geprediget</w:t>
      </w:r>
      <w:proofErr w:type="spellEnd"/>
      <w:r>
        <w:t xml:space="preserve"> haben und durch die Predigt von </w:t>
      </w:r>
      <w:proofErr w:type="spellStart"/>
      <w:r>
        <w:t>Fewrigen</w:t>
      </w:r>
      <w:proofErr w:type="spellEnd"/>
      <w:r>
        <w:t xml:space="preserve"> Schlangen </w:t>
      </w:r>
      <w:proofErr w:type="spellStart"/>
      <w:r>
        <w:t>geholffen</w:t>
      </w:r>
      <w:proofErr w:type="spellEnd"/>
      <w:r>
        <w:t xml:space="preserve">: wenn der </w:t>
      </w:r>
      <w:proofErr w:type="spellStart"/>
      <w:r>
        <w:t>Heuptman</w:t>
      </w:r>
      <w:proofErr w:type="spellEnd"/>
      <w:r>
        <w:t xml:space="preserve"> </w:t>
      </w:r>
      <w:proofErr w:type="spellStart"/>
      <w:r>
        <w:t>fleuget</w:t>
      </w:r>
      <w:proofErr w:type="spellEnd"/>
      <w:r>
        <w:t xml:space="preserve"> / wo sollen die Knechte bleiben: Weh den Schaffen die keinen </w:t>
      </w:r>
      <w:proofErr w:type="spellStart"/>
      <w:r>
        <w:t>Hirtten</w:t>
      </w:r>
      <w:proofErr w:type="spellEnd"/>
      <w:r>
        <w:t xml:space="preserve"> haben. </w:t>
      </w:r>
      <w:proofErr w:type="spellStart"/>
      <w:r>
        <w:t>Drumb</w:t>
      </w:r>
      <w:proofErr w:type="spellEnd"/>
      <w:r>
        <w:t xml:space="preserve"> </w:t>
      </w:r>
      <w:proofErr w:type="spellStart"/>
      <w:r>
        <w:t>were</w:t>
      </w:r>
      <w:proofErr w:type="spellEnd"/>
      <w:r>
        <w:t xml:space="preserve"> es fein (wo </w:t>
      </w:r>
      <w:proofErr w:type="spellStart"/>
      <w:r>
        <w:t>glawbe</w:t>
      </w:r>
      <w:proofErr w:type="spellEnd"/>
      <w:r>
        <w:t xml:space="preserve"> </w:t>
      </w:r>
      <w:proofErr w:type="spellStart"/>
      <w:r>
        <w:t>were</w:t>
      </w:r>
      <w:proofErr w:type="spellEnd"/>
      <w:r>
        <w:t xml:space="preserve">) das man in der not bei einander bliebe und </w:t>
      </w:r>
      <w:proofErr w:type="spellStart"/>
      <w:r>
        <w:t>samptlich</w:t>
      </w:r>
      <w:proofErr w:type="spellEnd"/>
      <w:r>
        <w:t xml:space="preserve"> Gott </w:t>
      </w:r>
      <w:proofErr w:type="spellStart"/>
      <w:r>
        <w:t>anrieffe</w:t>
      </w:r>
      <w:proofErr w:type="spellEnd"/>
      <w:r>
        <w:t xml:space="preserve"> </w:t>
      </w:r>
      <w:proofErr w:type="spellStart"/>
      <w:r>
        <w:t>umb</w:t>
      </w:r>
      <w:proofErr w:type="spellEnd"/>
      <w:r>
        <w:t xml:space="preserve">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Tod. Gleich wie der </w:t>
      </w:r>
      <w:proofErr w:type="spellStart"/>
      <w:r>
        <w:t>Koenig</w:t>
      </w:r>
      <w:proofErr w:type="spellEnd"/>
      <w:r>
        <w:t xml:space="preserve"> zu Ninive mit seinen </w:t>
      </w:r>
      <w:proofErr w:type="spellStart"/>
      <w:r>
        <w:t>unterthanen</w:t>
      </w:r>
      <w:proofErr w:type="spellEnd"/>
      <w:r>
        <w:t xml:space="preserve"> Gott </w:t>
      </w:r>
      <w:proofErr w:type="spellStart"/>
      <w:r>
        <w:t>anrieffe</w:t>
      </w:r>
      <w:proofErr w:type="spellEnd"/>
      <w:r>
        <w:t xml:space="preserve"> / und </w:t>
      </w:r>
      <w:proofErr w:type="spellStart"/>
      <w:r>
        <w:t>gnad</w:t>
      </w:r>
      <w:proofErr w:type="spellEnd"/>
      <w:r>
        <w:t xml:space="preserve"> </w:t>
      </w:r>
      <w:proofErr w:type="spellStart"/>
      <w:r>
        <w:t>erlangete</w:t>
      </w:r>
      <w:proofErr w:type="spellEnd"/>
      <w:r>
        <w:t xml:space="preserve">. Und </w:t>
      </w:r>
      <w:proofErr w:type="spellStart"/>
      <w:r>
        <w:t>Koenig</w:t>
      </w:r>
      <w:proofErr w:type="spellEnd"/>
      <w:r>
        <w:t xml:space="preserve"> Hiskia mit den </w:t>
      </w:r>
      <w:proofErr w:type="spellStart"/>
      <w:r>
        <w:t>buergern</w:t>
      </w:r>
      <w:proofErr w:type="spellEnd"/>
      <w:r>
        <w:t xml:space="preserve"> zu Jerusalem den feind </w:t>
      </w:r>
      <w:proofErr w:type="spellStart"/>
      <w:r>
        <w:t>zutod</w:t>
      </w:r>
      <w:proofErr w:type="spellEnd"/>
      <w:r>
        <w:t xml:space="preserve"> bettet. Was </w:t>
      </w:r>
      <w:proofErr w:type="spellStart"/>
      <w:r>
        <w:t>gehets</w:t>
      </w:r>
      <w:proofErr w:type="spellEnd"/>
      <w:r>
        <w:t xml:space="preserve"> aber mich an das die so nicht </w:t>
      </w:r>
      <w:proofErr w:type="spellStart"/>
      <w:r>
        <w:t>Empter</w:t>
      </w:r>
      <w:proofErr w:type="spellEnd"/>
      <w:r>
        <w:t xml:space="preserve"> haben fliehen: wer </w:t>
      </w:r>
      <w:proofErr w:type="spellStart"/>
      <w:r>
        <w:t>kan</w:t>
      </w:r>
      <w:proofErr w:type="spellEnd"/>
      <w:r>
        <w:t xml:space="preserve"> den halten so nicht bleiben </w:t>
      </w:r>
      <w:proofErr w:type="spellStart"/>
      <w:r>
        <w:t>wil</w:t>
      </w:r>
      <w:proofErr w:type="spellEnd"/>
      <w:r>
        <w:t xml:space="preserve">: wer </w:t>
      </w:r>
      <w:proofErr w:type="spellStart"/>
      <w:r>
        <w:t>wil</w:t>
      </w:r>
      <w:proofErr w:type="spellEnd"/>
      <w:r>
        <w:t xml:space="preserve"> aber den nicht loben so bleibet und </w:t>
      </w:r>
      <w:proofErr w:type="spellStart"/>
      <w:r>
        <w:t>hilfft</w:t>
      </w:r>
      <w:proofErr w:type="spellEnd"/>
      <w:r>
        <w:t xml:space="preserve"> </w:t>
      </w:r>
      <w:proofErr w:type="spellStart"/>
      <w:r>
        <w:t>teglich</w:t>
      </w:r>
      <w:proofErr w:type="spellEnd"/>
      <w:r>
        <w:t xml:space="preserve"> Gott bitten / das er seinen </w:t>
      </w:r>
      <w:proofErr w:type="spellStart"/>
      <w:r>
        <w:t>zorn</w:t>
      </w:r>
      <w:proofErr w:type="spellEnd"/>
      <w:r>
        <w:t xml:space="preserve"> von seinem </w:t>
      </w:r>
      <w:proofErr w:type="spellStart"/>
      <w:r>
        <w:t>volck</w:t>
      </w:r>
      <w:proofErr w:type="spellEnd"/>
      <w:r>
        <w:t xml:space="preserve"> </w:t>
      </w:r>
      <w:proofErr w:type="spellStart"/>
      <w:r>
        <w:t>gnediglich</w:t>
      </w:r>
      <w:proofErr w:type="spellEnd"/>
      <w:r>
        <w:t xml:space="preserve"> abwende: Denn ich hie </w:t>
      </w:r>
      <w:proofErr w:type="spellStart"/>
      <w:r>
        <w:t>wol</w:t>
      </w:r>
      <w:proofErr w:type="spellEnd"/>
      <w:r>
        <w:t xml:space="preserve"> sehe das die Sterben nicht </w:t>
      </w:r>
      <w:proofErr w:type="spellStart"/>
      <w:r>
        <w:t>ongeverde</w:t>
      </w:r>
      <w:proofErr w:type="spellEnd"/>
      <w:r>
        <w:t xml:space="preserve"> </w:t>
      </w:r>
      <w:proofErr w:type="spellStart"/>
      <w:r>
        <w:t>komen</w:t>
      </w:r>
      <w:proofErr w:type="spellEnd"/>
      <w:r>
        <w:t xml:space="preserve"> (als den </w:t>
      </w:r>
      <w:proofErr w:type="spellStart"/>
      <w:r w:rsidRPr="00A20E90">
        <w:t>SterbePropheten</w:t>
      </w:r>
      <w:proofErr w:type="spellEnd"/>
      <w:r>
        <w:t xml:space="preserve"> </w:t>
      </w:r>
      <w:proofErr w:type="spellStart"/>
      <w:r>
        <w:t>trewmet</w:t>
      </w:r>
      <w:proofErr w:type="spellEnd"/>
      <w:r>
        <w:t xml:space="preserve">) sondern das sie schreckliche Gottes urteil und plage sind / also das er nicht alleine vom </w:t>
      </w:r>
      <w:proofErr w:type="spellStart"/>
      <w:r>
        <w:t>Himel</w:t>
      </w:r>
      <w:proofErr w:type="spellEnd"/>
      <w:r>
        <w:t xml:space="preserve"> </w:t>
      </w:r>
      <w:proofErr w:type="spellStart"/>
      <w:r>
        <w:t>erab</w:t>
      </w:r>
      <w:proofErr w:type="spellEnd"/>
      <w:r>
        <w:t xml:space="preserve"> die </w:t>
      </w:r>
      <w:proofErr w:type="spellStart"/>
      <w:r>
        <w:t>verechter</w:t>
      </w:r>
      <w:proofErr w:type="spellEnd"/>
      <w:r>
        <w:t xml:space="preserve"> seines </w:t>
      </w:r>
      <w:proofErr w:type="spellStart"/>
      <w:r>
        <w:t>diensts</w:t>
      </w:r>
      <w:proofErr w:type="spellEnd"/>
      <w:r>
        <w:t xml:space="preserve"> schreckt / sondern auch dem </w:t>
      </w:r>
      <w:proofErr w:type="spellStart"/>
      <w:r>
        <w:t>Teuffel</w:t>
      </w:r>
      <w:proofErr w:type="spellEnd"/>
      <w:r>
        <w:t xml:space="preserve"> in der Helle </w:t>
      </w:r>
      <w:proofErr w:type="spellStart"/>
      <w:r>
        <w:t>gepeut</w:t>
      </w:r>
      <w:proofErr w:type="spellEnd"/>
      <w:r>
        <w:t xml:space="preserve"> das er sie mit der </w:t>
      </w:r>
      <w:proofErr w:type="spellStart"/>
      <w:r>
        <w:t>Pestilentze</w:t>
      </w:r>
      <w:proofErr w:type="spellEnd"/>
      <w:r>
        <w:t xml:space="preserve"> todschiesse. </w:t>
      </w:r>
    </w:p>
    <w:p w14:paraId="651E5C77" w14:textId="51DC5089" w:rsidR="00A20E90" w:rsidRDefault="00A20E90" w:rsidP="00A20E90">
      <w:pPr>
        <w:pStyle w:val="StandardWeb"/>
      </w:pPr>
      <w:r>
        <w:t xml:space="preserve">Denn </w:t>
      </w:r>
      <w:proofErr w:type="spellStart"/>
      <w:r>
        <w:t>wiewol</w:t>
      </w:r>
      <w:proofErr w:type="spellEnd"/>
      <w:r>
        <w:t xml:space="preserve"> </w:t>
      </w:r>
      <w:proofErr w:type="spellStart"/>
      <w:r>
        <w:t>dis</w:t>
      </w:r>
      <w:proofErr w:type="spellEnd"/>
      <w:r>
        <w:t xml:space="preserve"> </w:t>
      </w:r>
      <w:proofErr w:type="spellStart"/>
      <w:r>
        <w:t>natuerliche</w:t>
      </w:r>
      <w:proofErr w:type="spellEnd"/>
      <w:r>
        <w:t xml:space="preserve"> Schlangen gewesen sind / </w:t>
      </w:r>
      <w:proofErr w:type="spellStart"/>
      <w:r>
        <w:t>darumb</w:t>
      </w:r>
      <w:proofErr w:type="spellEnd"/>
      <w:r>
        <w:t xml:space="preserve"> </w:t>
      </w:r>
      <w:proofErr w:type="spellStart"/>
      <w:r>
        <w:t>fewrig</w:t>
      </w:r>
      <w:proofErr w:type="spellEnd"/>
      <w:r>
        <w:t xml:space="preserve"> </w:t>
      </w:r>
      <w:proofErr w:type="spellStart"/>
      <w:r>
        <w:t>genennet</w:t>
      </w:r>
      <w:proofErr w:type="spellEnd"/>
      <w:r>
        <w:t xml:space="preserve"> das sie mit </w:t>
      </w:r>
      <w:proofErr w:type="spellStart"/>
      <w:r>
        <w:t>irem</w:t>
      </w:r>
      <w:proofErr w:type="spellEnd"/>
      <w:r>
        <w:t xml:space="preserve"> </w:t>
      </w:r>
      <w:proofErr w:type="spellStart"/>
      <w:r>
        <w:t>gifftigen</w:t>
      </w:r>
      <w:proofErr w:type="spellEnd"/>
      <w:r>
        <w:t xml:space="preserve"> Bisse die </w:t>
      </w:r>
      <w:proofErr w:type="spellStart"/>
      <w:r>
        <w:t>leutte</w:t>
      </w:r>
      <w:proofErr w:type="spellEnd"/>
      <w:r>
        <w:t xml:space="preserve"> </w:t>
      </w:r>
      <w:proofErr w:type="spellStart"/>
      <w:r>
        <w:t>anzuendeten</w:t>
      </w:r>
      <w:proofErr w:type="spellEnd"/>
      <w:r>
        <w:t xml:space="preserve"> das sie </w:t>
      </w:r>
      <w:proofErr w:type="spellStart"/>
      <w:r>
        <w:t>fewr</w:t>
      </w:r>
      <w:proofErr w:type="spellEnd"/>
      <w:r>
        <w:t xml:space="preserve"> rot wurden und </w:t>
      </w:r>
      <w:proofErr w:type="spellStart"/>
      <w:r>
        <w:t>sturben</w:t>
      </w:r>
      <w:proofErr w:type="spellEnd"/>
      <w:r>
        <w:t xml:space="preserve"> </w:t>
      </w:r>
      <w:proofErr w:type="spellStart"/>
      <w:r>
        <w:t>fur</w:t>
      </w:r>
      <w:proofErr w:type="spellEnd"/>
      <w:r>
        <w:t xml:space="preserve"> </w:t>
      </w:r>
      <w:proofErr w:type="spellStart"/>
      <w:r>
        <w:t>hitze</w:t>
      </w:r>
      <w:proofErr w:type="spellEnd"/>
      <w:r>
        <w:t xml:space="preserve"> wie in der </w:t>
      </w:r>
      <w:proofErr w:type="spellStart"/>
      <w:r>
        <w:t>Pestilentze</w:t>
      </w:r>
      <w:proofErr w:type="spellEnd"/>
      <w:r>
        <w:t xml:space="preserve">: so ist doch der </w:t>
      </w:r>
      <w:proofErr w:type="spellStart"/>
      <w:r>
        <w:t>Teuffel</w:t>
      </w:r>
      <w:proofErr w:type="spellEnd"/>
      <w:r>
        <w:t xml:space="preserve"> nicht ferne davon gewest / der eben die </w:t>
      </w:r>
      <w:proofErr w:type="spellStart"/>
      <w:r>
        <w:t>leutte</w:t>
      </w:r>
      <w:proofErr w:type="spellEnd"/>
      <w:r>
        <w:t xml:space="preserve"> so er vormals beweget hatte zu </w:t>
      </w:r>
      <w:proofErr w:type="spellStart"/>
      <w:r>
        <w:t>suendigen</w:t>
      </w:r>
      <w:proofErr w:type="spellEnd"/>
      <w:r>
        <w:t xml:space="preserve"> und das sterben zuverdienen / nu durch </w:t>
      </w:r>
      <w:proofErr w:type="spellStart"/>
      <w:r>
        <w:t>dise</w:t>
      </w:r>
      <w:proofErr w:type="spellEnd"/>
      <w:r>
        <w:t xml:space="preserve"> Schlangen </w:t>
      </w:r>
      <w:proofErr w:type="spellStart"/>
      <w:r>
        <w:t>vergifftet</w:t>
      </w:r>
      <w:proofErr w:type="spellEnd"/>
      <w:r>
        <w:t xml:space="preserve"> und mordet: welches doch je </w:t>
      </w:r>
      <w:proofErr w:type="spellStart"/>
      <w:r>
        <w:t>kleglich</w:t>
      </w:r>
      <w:proofErr w:type="spellEnd"/>
      <w:r>
        <w:t xml:space="preserve"> </w:t>
      </w:r>
      <w:proofErr w:type="spellStart"/>
      <w:r>
        <w:t>zuhoeren</w:t>
      </w:r>
      <w:proofErr w:type="spellEnd"/>
      <w:r>
        <w:t xml:space="preserve"> / aber nicht wunder ist. Denn sobald Gott dem Verderber </w:t>
      </w:r>
      <w:proofErr w:type="spellStart"/>
      <w:r>
        <w:t>uber</w:t>
      </w:r>
      <w:proofErr w:type="spellEnd"/>
      <w:r>
        <w:t xml:space="preserve"> das </w:t>
      </w:r>
      <w:proofErr w:type="spellStart"/>
      <w:r>
        <w:t>suendlich</w:t>
      </w:r>
      <w:proofErr w:type="spellEnd"/>
      <w:r>
        <w:t xml:space="preserve"> und elend </w:t>
      </w:r>
      <w:proofErr w:type="spellStart"/>
      <w:r>
        <w:t>fleisch</w:t>
      </w:r>
      <w:proofErr w:type="spellEnd"/>
      <w:r>
        <w:t xml:space="preserve"> </w:t>
      </w:r>
      <w:proofErr w:type="spellStart"/>
      <w:r>
        <w:t>verhenget</w:t>
      </w:r>
      <w:proofErr w:type="spellEnd"/>
      <w:r>
        <w:t xml:space="preserve"> / </w:t>
      </w:r>
      <w:proofErr w:type="spellStart"/>
      <w:r>
        <w:t>sihet</w:t>
      </w:r>
      <w:proofErr w:type="spellEnd"/>
      <w:r>
        <w:t xml:space="preserve"> man </w:t>
      </w:r>
      <w:proofErr w:type="spellStart"/>
      <w:r>
        <w:t>wol</w:t>
      </w:r>
      <w:proofErr w:type="spellEnd"/>
      <w:r>
        <w:t xml:space="preserve"> an dem lieben Hiob wie bald er einen </w:t>
      </w:r>
      <w:proofErr w:type="spellStart"/>
      <w:r>
        <w:t>menschen</w:t>
      </w:r>
      <w:proofErr w:type="spellEnd"/>
      <w:r>
        <w:t xml:space="preserve"> mit </w:t>
      </w:r>
      <w:proofErr w:type="spellStart"/>
      <w:r>
        <w:t>Druesen</w:t>
      </w:r>
      <w:proofErr w:type="spellEnd"/>
      <w:r>
        <w:t xml:space="preserve"> und </w:t>
      </w:r>
      <w:proofErr w:type="spellStart"/>
      <w:r>
        <w:t>Pestilentzen</w:t>
      </w:r>
      <w:proofErr w:type="spellEnd"/>
      <w:r>
        <w:t xml:space="preserve"> </w:t>
      </w:r>
      <w:proofErr w:type="spellStart"/>
      <w:r>
        <w:t>schlahen</w:t>
      </w:r>
      <w:proofErr w:type="spellEnd"/>
      <w:r>
        <w:t xml:space="preserve"> und verderben </w:t>
      </w:r>
      <w:proofErr w:type="spellStart"/>
      <w:r>
        <w:t>kan</w:t>
      </w:r>
      <w:proofErr w:type="spellEnd"/>
      <w:r>
        <w:t xml:space="preserve">. Wie aber Satan nicht </w:t>
      </w:r>
      <w:proofErr w:type="spellStart"/>
      <w:r>
        <w:t>weitter</w:t>
      </w:r>
      <w:proofErr w:type="spellEnd"/>
      <w:r>
        <w:t xml:space="preserve"> </w:t>
      </w:r>
      <w:proofErr w:type="spellStart"/>
      <w:r>
        <w:t>uber</w:t>
      </w:r>
      <w:proofErr w:type="spellEnd"/>
      <w:r>
        <w:t xml:space="preserve"> Hiob vermocht / denn im Gott </w:t>
      </w:r>
      <w:proofErr w:type="spellStart"/>
      <w:r>
        <w:t>verhenget</w:t>
      </w:r>
      <w:proofErr w:type="spellEnd"/>
      <w:r>
        <w:t xml:space="preserve">: also </w:t>
      </w:r>
      <w:proofErr w:type="spellStart"/>
      <w:r>
        <w:t>kan</w:t>
      </w:r>
      <w:proofErr w:type="spellEnd"/>
      <w:r>
        <w:t xml:space="preserve"> der Verderber auch nicht mehr </w:t>
      </w:r>
      <w:proofErr w:type="spellStart"/>
      <w:r>
        <w:t>leutte</w:t>
      </w:r>
      <w:proofErr w:type="spellEnd"/>
      <w:r>
        <w:t xml:space="preserve"> mit der </w:t>
      </w:r>
      <w:proofErr w:type="spellStart"/>
      <w:r>
        <w:t>Pestilentz</w:t>
      </w:r>
      <w:proofErr w:type="spellEnd"/>
      <w:r>
        <w:t xml:space="preserve"> </w:t>
      </w:r>
      <w:proofErr w:type="spellStart"/>
      <w:r>
        <w:t>umbbringen</w:t>
      </w:r>
      <w:proofErr w:type="spellEnd"/>
      <w:r>
        <w:t xml:space="preserve"> denn Gott </w:t>
      </w:r>
      <w:proofErr w:type="spellStart"/>
      <w:r>
        <w:t>verhenget</w:t>
      </w:r>
      <w:proofErr w:type="spellEnd"/>
      <w:r>
        <w:t xml:space="preserve">. Denn wie Gott im Davidischen sterben zum </w:t>
      </w:r>
      <w:proofErr w:type="spellStart"/>
      <w:r>
        <w:t>verderber</w:t>
      </w:r>
      <w:proofErr w:type="spellEnd"/>
      <w:r>
        <w:t xml:space="preserve"> sprach 2. Sam. 24. Es ist </w:t>
      </w:r>
      <w:proofErr w:type="spellStart"/>
      <w:r>
        <w:t>gnug</w:t>
      </w:r>
      <w:proofErr w:type="spellEnd"/>
      <w:r>
        <w:t xml:space="preserve"> / las dein </w:t>
      </w:r>
      <w:proofErr w:type="spellStart"/>
      <w:r>
        <w:t>hand</w:t>
      </w:r>
      <w:proofErr w:type="spellEnd"/>
      <w:r>
        <w:t xml:space="preserve"> </w:t>
      </w:r>
      <w:proofErr w:type="spellStart"/>
      <w:r>
        <w:t>abe</w:t>
      </w:r>
      <w:proofErr w:type="spellEnd"/>
      <w:r>
        <w:t xml:space="preserve">: also thut er in allen sterben und </w:t>
      </w:r>
      <w:proofErr w:type="spellStart"/>
      <w:r>
        <w:t>Pestilentzen</w:t>
      </w:r>
      <w:proofErr w:type="spellEnd"/>
      <w:r>
        <w:t xml:space="preserve">. </w:t>
      </w:r>
      <w:proofErr w:type="spellStart"/>
      <w:r>
        <w:t>Wiewol</w:t>
      </w:r>
      <w:proofErr w:type="spellEnd"/>
      <w:r>
        <w:t xml:space="preserve"> aber hie keine zahl ausgedruckt / sondern Mose spricht allein / es starb ein gros </w:t>
      </w:r>
      <w:proofErr w:type="spellStart"/>
      <w:r>
        <w:t>volck</w:t>
      </w:r>
      <w:proofErr w:type="spellEnd"/>
      <w:r>
        <w:t xml:space="preserve"> in Israel / das dennoch eine gewisse </w:t>
      </w:r>
      <w:proofErr w:type="spellStart"/>
      <w:r>
        <w:t>zal</w:t>
      </w:r>
      <w:proofErr w:type="spellEnd"/>
      <w:r>
        <w:t xml:space="preserve"> </w:t>
      </w:r>
      <w:proofErr w:type="spellStart"/>
      <w:r>
        <w:t>erzeleter</w:t>
      </w:r>
      <w:proofErr w:type="spellEnd"/>
      <w:r>
        <w:t xml:space="preserve"> </w:t>
      </w:r>
      <w:proofErr w:type="spellStart"/>
      <w:r>
        <w:t>suend</w:t>
      </w:r>
      <w:proofErr w:type="spellEnd"/>
      <w:r>
        <w:t xml:space="preserve"> halben im sterben </w:t>
      </w:r>
      <w:proofErr w:type="spellStart"/>
      <w:r>
        <w:t>umbkomen</w:t>
      </w:r>
      <w:proofErr w:type="spellEnd"/>
      <w:r>
        <w:t xml:space="preserve"> / scheinet aus dem Buch der </w:t>
      </w:r>
      <w:proofErr w:type="spellStart"/>
      <w:r>
        <w:t>Koenige</w:t>
      </w:r>
      <w:proofErr w:type="spellEnd"/>
      <w:r>
        <w:t xml:space="preserve"> in welchem nicht on </w:t>
      </w:r>
      <w:proofErr w:type="spellStart"/>
      <w:r>
        <w:t>ursache</w:t>
      </w:r>
      <w:proofErr w:type="spellEnd"/>
      <w:r>
        <w:t xml:space="preserve"> geschrieben / das im Davidischen </w:t>
      </w:r>
      <w:proofErr w:type="spellStart"/>
      <w:r w:rsidRPr="00A20E90">
        <w:t>LandSterben</w:t>
      </w:r>
      <w:proofErr w:type="spellEnd"/>
      <w:r>
        <w:t xml:space="preserve"> </w:t>
      </w:r>
      <w:proofErr w:type="spellStart"/>
      <w:r>
        <w:t>Siebentzig</w:t>
      </w:r>
      <w:proofErr w:type="spellEnd"/>
      <w:r>
        <w:t xml:space="preserve"> </w:t>
      </w:r>
      <w:proofErr w:type="spellStart"/>
      <w:r>
        <w:t>Tauset</w:t>
      </w:r>
      <w:proofErr w:type="spellEnd"/>
      <w:r>
        <w:t xml:space="preserve"> an der </w:t>
      </w:r>
      <w:proofErr w:type="spellStart"/>
      <w:r>
        <w:t>Pestilentz</w:t>
      </w:r>
      <w:proofErr w:type="spellEnd"/>
      <w:r>
        <w:t xml:space="preserve"> gestorben sind. Es lest sich aber </w:t>
      </w:r>
      <w:proofErr w:type="spellStart"/>
      <w:r>
        <w:t>gleichwol</w:t>
      </w:r>
      <w:proofErr w:type="spellEnd"/>
      <w:r>
        <w:t xml:space="preserve"> die </w:t>
      </w:r>
      <w:proofErr w:type="spellStart"/>
      <w:r>
        <w:t>Schrifft</w:t>
      </w:r>
      <w:proofErr w:type="spellEnd"/>
      <w:r>
        <w:t xml:space="preserve"> ansehen / als </w:t>
      </w:r>
      <w:proofErr w:type="spellStart"/>
      <w:r>
        <w:t>hette</w:t>
      </w:r>
      <w:proofErr w:type="spellEnd"/>
      <w:r>
        <w:t xml:space="preserve"> Gott mehr </w:t>
      </w:r>
      <w:proofErr w:type="spellStart"/>
      <w:r>
        <w:t>leutte</w:t>
      </w:r>
      <w:proofErr w:type="spellEnd"/>
      <w:r>
        <w:t xml:space="preserve"> mit der </w:t>
      </w:r>
      <w:proofErr w:type="spellStart"/>
      <w:r>
        <w:t>Pestilentz</w:t>
      </w:r>
      <w:proofErr w:type="spellEnd"/>
      <w:r>
        <w:t xml:space="preserve"> </w:t>
      </w:r>
      <w:proofErr w:type="spellStart"/>
      <w:r>
        <w:t>erwuergen</w:t>
      </w:r>
      <w:proofErr w:type="spellEnd"/>
      <w:r>
        <w:t xml:space="preserve"> lassen / wo David nicht so </w:t>
      </w:r>
      <w:proofErr w:type="spellStart"/>
      <w:r>
        <w:t>vetterlich</w:t>
      </w:r>
      <w:proofErr w:type="spellEnd"/>
      <w:r>
        <w:t xml:space="preserve"> und </w:t>
      </w:r>
      <w:proofErr w:type="spellStart"/>
      <w:r>
        <w:t>hertzlich</w:t>
      </w:r>
      <w:proofErr w:type="spellEnd"/>
      <w:r>
        <w:t xml:space="preserve"> </w:t>
      </w:r>
      <w:proofErr w:type="spellStart"/>
      <w:r>
        <w:t>fur</w:t>
      </w:r>
      <w:proofErr w:type="spellEnd"/>
      <w:r>
        <w:t xml:space="preserve"> das </w:t>
      </w:r>
      <w:proofErr w:type="spellStart"/>
      <w:r>
        <w:t>volck</w:t>
      </w:r>
      <w:proofErr w:type="spellEnd"/>
      <w:r>
        <w:t xml:space="preserve"> </w:t>
      </w:r>
      <w:proofErr w:type="spellStart"/>
      <w:r>
        <w:t>gebetten</w:t>
      </w:r>
      <w:proofErr w:type="spellEnd"/>
      <w:r>
        <w:t xml:space="preserve"> </w:t>
      </w:r>
      <w:proofErr w:type="spellStart"/>
      <w:r>
        <w:t>hette</w:t>
      </w:r>
      <w:proofErr w:type="spellEnd"/>
      <w:r>
        <w:t xml:space="preserve">. Gleich wie </w:t>
      </w:r>
      <w:proofErr w:type="spellStart"/>
      <w:r>
        <w:t>dis</w:t>
      </w:r>
      <w:proofErr w:type="spellEnd"/>
      <w:r>
        <w:t xml:space="preserve"> Sterben auch fort </w:t>
      </w:r>
      <w:proofErr w:type="spellStart"/>
      <w:r>
        <w:t>gefaren</w:t>
      </w:r>
      <w:proofErr w:type="spellEnd"/>
      <w:r>
        <w:t xml:space="preserve"> </w:t>
      </w:r>
      <w:proofErr w:type="spellStart"/>
      <w:r>
        <w:t>were</w:t>
      </w:r>
      <w:proofErr w:type="spellEnd"/>
      <w:r>
        <w:t xml:space="preserve"> / wenn sie nicht </w:t>
      </w:r>
      <w:proofErr w:type="spellStart"/>
      <w:r>
        <w:t>komen</w:t>
      </w:r>
      <w:proofErr w:type="spellEnd"/>
      <w:r>
        <w:t xml:space="preserve"> </w:t>
      </w:r>
      <w:proofErr w:type="spellStart"/>
      <w:r>
        <w:t>weren</w:t>
      </w:r>
      <w:proofErr w:type="spellEnd"/>
      <w:r>
        <w:t xml:space="preserve"> zu Mose / und Mose von Gott erlanget </w:t>
      </w:r>
      <w:proofErr w:type="spellStart"/>
      <w:r>
        <w:t>hette</w:t>
      </w:r>
      <w:proofErr w:type="spellEnd"/>
      <w:r>
        <w:t xml:space="preserve">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von den </w:t>
      </w:r>
      <w:proofErr w:type="spellStart"/>
      <w:r>
        <w:t>Fewrigen</w:t>
      </w:r>
      <w:proofErr w:type="spellEnd"/>
      <w:r>
        <w:t xml:space="preserve"> Schlangen. Wie es aber in </w:t>
      </w:r>
      <w:proofErr w:type="spellStart"/>
      <w:r>
        <w:t>Schiffbruechen</w:t>
      </w:r>
      <w:proofErr w:type="spellEnd"/>
      <w:r>
        <w:t xml:space="preserve"> und Feldschlachten zugehet / das </w:t>
      </w:r>
      <w:proofErr w:type="spellStart"/>
      <w:r>
        <w:t>frome</w:t>
      </w:r>
      <w:proofErr w:type="spellEnd"/>
      <w:r>
        <w:t xml:space="preserve"> </w:t>
      </w:r>
      <w:proofErr w:type="spellStart"/>
      <w:r>
        <w:t>leutte</w:t>
      </w:r>
      <w:proofErr w:type="spellEnd"/>
      <w:r>
        <w:t xml:space="preserve"> mit </w:t>
      </w:r>
      <w:proofErr w:type="spellStart"/>
      <w:r>
        <w:t>Schelcken</w:t>
      </w:r>
      <w:proofErr w:type="spellEnd"/>
      <w:r>
        <w:t xml:space="preserve"> untergehen und </w:t>
      </w:r>
      <w:proofErr w:type="spellStart"/>
      <w:r>
        <w:t>umbkomen</w:t>
      </w:r>
      <w:proofErr w:type="spellEnd"/>
      <w:r>
        <w:t xml:space="preserve">. Also </w:t>
      </w:r>
      <w:proofErr w:type="spellStart"/>
      <w:r>
        <w:t>gehets</w:t>
      </w:r>
      <w:proofErr w:type="spellEnd"/>
      <w:r>
        <w:t xml:space="preserve"> auch im Sterben zu: </w:t>
      </w:r>
      <w:proofErr w:type="spellStart"/>
      <w:r>
        <w:t>Lasarus</w:t>
      </w:r>
      <w:proofErr w:type="spellEnd"/>
      <w:r>
        <w:t xml:space="preserve"> </w:t>
      </w:r>
      <w:proofErr w:type="spellStart"/>
      <w:r>
        <w:t>stirbet</w:t>
      </w:r>
      <w:proofErr w:type="spellEnd"/>
      <w:r>
        <w:t xml:space="preserve"> eben so </w:t>
      </w:r>
      <w:proofErr w:type="spellStart"/>
      <w:r>
        <w:t>wol</w:t>
      </w:r>
      <w:proofErr w:type="spellEnd"/>
      <w:r>
        <w:t xml:space="preserve"> als der Reich / </w:t>
      </w:r>
      <w:proofErr w:type="spellStart"/>
      <w:r>
        <w:t>wiewol</w:t>
      </w:r>
      <w:proofErr w:type="spellEnd"/>
      <w:r>
        <w:t xml:space="preserve"> </w:t>
      </w:r>
      <w:proofErr w:type="spellStart"/>
      <w:r>
        <w:t>diser</w:t>
      </w:r>
      <w:proofErr w:type="spellEnd"/>
      <w:r>
        <w:t xml:space="preserve"> in die Hell und jener in </w:t>
      </w:r>
      <w:proofErr w:type="spellStart"/>
      <w:r>
        <w:t>Himel</w:t>
      </w:r>
      <w:proofErr w:type="spellEnd"/>
      <w:r>
        <w:t xml:space="preserve"> </w:t>
      </w:r>
      <w:proofErr w:type="spellStart"/>
      <w:r>
        <w:t>feret</w:t>
      </w:r>
      <w:proofErr w:type="spellEnd"/>
      <w:r>
        <w:t xml:space="preserve">: das man hie sagen </w:t>
      </w:r>
      <w:proofErr w:type="spellStart"/>
      <w:r>
        <w:t>mus</w:t>
      </w:r>
      <w:proofErr w:type="spellEnd"/>
      <w:r>
        <w:t xml:space="preserve"> </w:t>
      </w:r>
      <w:proofErr w:type="spellStart"/>
      <w:r>
        <w:t>Suend</w:t>
      </w:r>
      <w:proofErr w:type="spellEnd"/>
      <w:r>
        <w:t xml:space="preserve"> ist </w:t>
      </w:r>
      <w:proofErr w:type="spellStart"/>
      <w:r>
        <w:t>Suend</w:t>
      </w:r>
      <w:proofErr w:type="spellEnd"/>
      <w:r>
        <w:t xml:space="preserve"> / Straff ist Straff / Tod ist Tod / und </w:t>
      </w:r>
      <w:proofErr w:type="spellStart"/>
      <w:r>
        <w:t>iderman</w:t>
      </w:r>
      <w:proofErr w:type="spellEnd"/>
      <w:r>
        <w:t xml:space="preserve"> seines </w:t>
      </w:r>
      <w:proofErr w:type="spellStart"/>
      <w:r>
        <w:t>glawbens</w:t>
      </w:r>
      <w:proofErr w:type="spellEnd"/>
      <w:r>
        <w:t xml:space="preserve"> oder </w:t>
      </w:r>
      <w:proofErr w:type="spellStart"/>
      <w:r>
        <w:t>unglawbens</w:t>
      </w:r>
      <w:proofErr w:type="spellEnd"/>
      <w:r>
        <w:t xml:space="preserve"> leben oder sterben lassen. Wie man denn von aller </w:t>
      </w:r>
      <w:proofErr w:type="spellStart"/>
      <w:r>
        <w:t>menschen</w:t>
      </w:r>
      <w:proofErr w:type="spellEnd"/>
      <w:r>
        <w:t xml:space="preserve"> leben oder sterben in gemeine nicht anders urteilen </w:t>
      </w:r>
      <w:proofErr w:type="spellStart"/>
      <w:r>
        <w:t>kan</w:t>
      </w:r>
      <w:proofErr w:type="spellEnd"/>
      <w:r>
        <w:t xml:space="preserve"> noch </w:t>
      </w:r>
      <w:proofErr w:type="spellStart"/>
      <w:r>
        <w:t>sol</w:t>
      </w:r>
      <w:proofErr w:type="spellEnd"/>
      <w:r>
        <w:t xml:space="preserve"> denn wie Jo. 3. spricht / Der Vater hat den </w:t>
      </w:r>
      <w:proofErr w:type="spellStart"/>
      <w:r>
        <w:t>Sone</w:t>
      </w:r>
      <w:proofErr w:type="spellEnd"/>
      <w:r>
        <w:t xml:space="preserve"> lieb und hat im alles in sein </w:t>
      </w:r>
      <w:proofErr w:type="spellStart"/>
      <w:r>
        <w:t>hand</w:t>
      </w:r>
      <w:proofErr w:type="spellEnd"/>
      <w:r>
        <w:t xml:space="preserve"> gegeben / wer an den </w:t>
      </w:r>
      <w:proofErr w:type="spellStart"/>
      <w:r>
        <w:t>Sone</w:t>
      </w:r>
      <w:proofErr w:type="spellEnd"/>
      <w:r>
        <w:t xml:space="preserve"> </w:t>
      </w:r>
      <w:proofErr w:type="spellStart"/>
      <w:r>
        <w:t>glewbet</w:t>
      </w:r>
      <w:proofErr w:type="spellEnd"/>
      <w:r>
        <w:t xml:space="preserve"> der hat das </w:t>
      </w:r>
      <w:proofErr w:type="spellStart"/>
      <w:r>
        <w:t>Ewigeleben</w:t>
      </w:r>
      <w:proofErr w:type="spellEnd"/>
      <w:r>
        <w:t xml:space="preserve"> / wer aber dem </w:t>
      </w:r>
      <w:proofErr w:type="spellStart"/>
      <w:r>
        <w:t>Sone</w:t>
      </w:r>
      <w:proofErr w:type="spellEnd"/>
      <w:r>
        <w:t xml:space="preserve"> nicht </w:t>
      </w:r>
      <w:proofErr w:type="spellStart"/>
      <w:r>
        <w:t>glewbet</w:t>
      </w:r>
      <w:proofErr w:type="spellEnd"/>
      <w:r>
        <w:t xml:space="preserve"> der wird das leben nicht sehen / sondern Gottes </w:t>
      </w:r>
      <w:proofErr w:type="spellStart"/>
      <w:r>
        <w:t>zorn</w:t>
      </w:r>
      <w:proofErr w:type="spellEnd"/>
      <w:r>
        <w:t xml:space="preserve"> bleibet </w:t>
      </w:r>
      <w:proofErr w:type="spellStart"/>
      <w:r>
        <w:t>uber</w:t>
      </w:r>
      <w:proofErr w:type="spellEnd"/>
      <w:r>
        <w:t xml:space="preserve"> im. </w:t>
      </w:r>
    </w:p>
    <w:p w14:paraId="58CE2290" w14:textId="77777777" w:rsidR="00A20E90" w:rsidRDefault="00A20E90" w:rsidP="00A20E90">
      <w:pPr>
        <w:pStyle w:val="StandardWeb"/>
      </w:pPr>
      <w:r>
        <w:t xml:space="preserve">Aber </w:t>
      </w:r>
      <w:proofErr w:type="spellStart"/>
      <w:r>
        <w:t>dis</w:t>
      </w:r>
      <w:proofErr w:type="spellEnd"/>
      <w:r>
        <w:t xml:space="preserve"> </w:t>
      </w:r>
      <w:proofErr w:type="spellStart"/>
      <w:r>
        <w:t>seie</w:t>
      </w:r>
      <w:proofErr w:type="spellEnd"/>
      <w:r>
        <w:t xml:space="preserve"> </w:t>
      </w:r>
      <w:proofErr w:type="spellStart"/>
      <w:r>
        <w:t>gnug</w:t>
      </w:r>
      <w:proofErr w:type="spellEnd"/>
      <w:r>
        <w:t xml:space="preserve"> in der eile </w:t>
      </w:r>
      <w:proofErr w:type="spellStart"/>
      <w:r>
        <w:t>gered</w:t>
      </w:r>
      <w:proofErr w:type="spellEnd"/>
      <w:r>
        <w:t xml:space="preserve"> vom Gesetz und des </w:t>
      </w:r>
      <w:proofErr w:type="spellStart"/>
      <w:r>
        <w:t>gesetzs</w:t>
      </w:r>
      <w:proofErr w:type="spellEnd"/>
      <w:r>
        <w:t xml:space="preserve"> </w:t>
      </w:r>
      <w:proofErr w:type="spellStart"/>
      <w:r>
        <w:t>volck</w:t>
      </w:r>
      <w:proofErr w:type="spellEnd"/>
      <w:r>
        <w:t xml:space="preserve"> / </w:t>
      </w:r>
      <w:proofErr w:type="spellStart"/>
      <w:r>
        <w:t>nemlich</w:t>
      </w:r>
      <w:proofErr w:type="spellEnd"/>
      <w:r>
        <w:t xml:space="preserve"> das das Gesetz die </w:t>
      </w:r>
      <w:proofErr w:type="spellStart"/>
      <w:r>
        <w:t>Suend</w:t>
      </w:r>
      <w:proofErr w:type="spellEnd"/>
      <w:r>
        <w:t xml:space="preserve"> </w:t>
      </w:r>
      <w:proofErr w:type="spellStart"/>
      <w:r>
        <w:t>uberaus</w:t>
      </w:r>
      <w:proofErr w:type="spellEnd"/>
      <w:r>
        <w:t xml:space="preserve"> </w:t>
      </w:r>
      <w:proofErr w:type="spellStart"/>
      <w:r>
        <w:t>Suend</w:t>
      </w:r>
      <w:proofErr w:type="spellEnd"/>
      <w:r>
        <w:t xml:space="preserve"> mache / und das es nichts anders </w:t>
      </w:r>
      <w:proofErr w:type="spellStart"/>
      <w:r>
        <w:t>seie</w:t>
      </w:r>
      <w:proofErr w:type="spellEnd"/>
      <w:r>
        <w:t xml:space="preserve"> denn ein </w:t>
      </w:r>
      <w:proofErr w:type="spellStart"/>
      <w:r>
        <w:t>zuchtmeister</w:t>
      </w:r>
      <w:proofErr w:type="spellEnd"/>
      <w:r>
        <w:t xml:space="preserve"> </w:t>
      </w:r>
      <w:proofErr w:type="spellStart"/>
      <w:r>
        <w:t>auff</w:t>
      </w:r>
      <w:proofErr w:type="spellEnd"/>
      <w:r>
        <w:t xml:space="preserve"> CHRISTUM: als wir denn in folgenden </w:t>
      </w:r>
      <w:proofErr w:type="spellStart"/>
      <w:r>
        <w:t>wortten</w:t>
      </w:r>
      <w:proofErr w:type="spellEnd"/>
      <w:r>
        <w:t xml:space="preserve"> sehen. </w:t>
      </w:r>
    </w:p>
    <w:p w14:paraId="7710C646" w14:textId="77777777" w:rsidR="00A20E90" w:rsidRDefault="00A20E90" w:rsidP="00A20E90">
      <w:pPr>
        <w:pStyle w:val="berschrift3"/>
      </w:pPr>
      <w:r>
        <w:t xml:space="preserve">Wie die </w:t>
      </w:r>
      <w:proofErr w:type="spellStart"/>
      <w:r>
        <w:t>leutte</w:t>
      </w:r>
      <w:proofErr w:type="spellEnd"/>
      <w:r>
        <w:t xml:space="preserve"> im Sterben </w:t>
      </w:r>
      <w:proofErr w:type="spellStart"/>
      <w:r>
        <w:t>buessen</w:t>
      </w:r>
      <w:proofErr w:type="spellEnd"/>
      <w:r>
        <w:t xml:space="preserve"> und </w:t>
      </w:r>
      <w:proofErr w:type="spellStart"/>
      <w:r>
        <w:t>huelffe</w:t>
      </w:r>
      <w:proofErr w:type="spellEnd"/>
      <w:r>
        <w:t xml:space="preserve"> suchen von Gottes </w:t>
      </w:r>
      <w:proofErr w:type="spellStart"/>
      <w:r>
        <w:t>Wortt</w:t>
      </w:r>
      <w:proofErr w:type="spellEnd"/>
      <w:r>
        <w:t xml:space="preserve"> und Dienern.</w:t>
      </w:r>
    </w:p>
    <w:p w14:paraId="59937512" w14:textId="77777777" w:rsidR="00A20E90" w:rsidRDefault="00A20E90" w:rsidP="00A20E90">
      <w:pPr>
        <w:pStyle w:val="StandardWeb"/>
      </w:pPr>
      <w:r>
        <w:t xml:space="preserve">Denn was </w:t>
      </w:r>
      <w:proofErr w:type="spellStart"/>
      <w:r>
        <w:t>wil</w:t>
      </w:r>
      <w:proofErr w:type="spellEnd"/>
      <w:r>
        <w:t xml:space="preserve"> er anders mit </w:t>
      </w:r>
      <w:proofErr w:type="spellStart"/>
      <w:r>
        <w:t>disen</w:t>
      </w:r>
      <w:proofErr w:type="spellEnd"/>
      <w:r>
        <w:t xml:space="preserve"> </w:t>
      </w:r>
      <w:proofErr w:type="spellStart"/>
      <w:r>
        <w:t>wortten</w:t>
      </w:r>
      <w:proofErr w:type="spellEnd"/>
      <w:r>
        <w:t xml:space="preserve"> (Da kamen sie zu Mose und sprachen: Wir haben </w:t>
      </w:r>
      <w:proofErr w:type="spellStart"/>
      <w:r>
        <w:t>gesuendiget</w:t>
      </w:r>
      <w:proofErr w:type="spellEnd"/>
      <w:r>
        <w:t xml:space="preserve"> das wir </w:t>
      </w:r>
      <w:proofErr w:type="spellStart"/>
      <w:r>
        <w:t>widder</w:t>
      </w:r>
      <w:proofErr w:type="spellEnd"/>
      <w:r>
        <w:t xml:space="preserve"> den </w:t>
      </w:r>
      <w:proofErr w:type="spellStart"/>
      <w:r>
        <w:t>Hern</w:t>
      </w:r>
      <w:proofErr w:type="spellEnd"/>
      <w:r>
        <w:t xml:space="preserve"> und </w:t>
      </w:r>
      <w:proofErr w:type="spellStart"/>
      <w:r>
        <w:t>widder</w:t>
      </w:r>
      <w:proofErr w:type="spellEnd"/>
      <w:r>
        <w:t xml:space="preserve"> dich </w:t>
      </w:r>
      <w:proofErr w:type="spellStart"/>
      <w:r>
        <w:t>gered</w:t>
      </w:r>
      <w:proofErr w:type="spellEnd"/>
      <w:r>
        <w:t xml:space="preserve"> haben: Bitte den </w:t>
      </w:r>
      <w:proofErr w:type="spellStart"/>
      <w:r>
        <w:t>Hern</w:t>
      </w:r>
      <w:proofErr w:type="spellEnd"/>
      <w:r>
        <w:t xml:space="preserve"> das er die Schlangen von uns </w:t>
      </w:r>
      <w:proofErr w:type="spellStart"/>
      <w:r>
        <w:t>neme</w:t>
      </w:r>
      <w:proofErr w:type="spellEnd"/>
      <w:r>
        <w:t xml:space="preserve">) denn zeugen das das </w:t>
      </w:r>
      <w:proofErr w:type="spellStart"/>
      <w:r>
        <w:t>gesetz</w:t>
      </w:r>
      <w:proofErr w:type="spellEnd"/>
      <w:r>
        <w:t xml:space="preserve"> ein </w:t>
      </w:r>
      <w:proofErr w:type="spellStart"/>
      <w:r>
        <w:t>zuchtmeister</w:t>
      </w:r>
      <w:proofErr w:type="spellEnd"/>
      <w:r>
        <w:t xml:space="preserve"> </w:t>
      </w:r>
      <w:proofErr w:type="spellStart"/>
      <w:r>
        <w:t>seie</w:t>
      </w:r>
      <w:proofErr w:type="spellEnd"/>
      <w:r>
        <w:t xml:space="preserve"> </w:t>
      </w:r>
      <w:proofErr w:type="spellStart"/>
      <w:r>
        <w:t>auff</w:t>
      </w:r>
      <w:proofErr w:type="spellEnd"/>
      <w:r>
        <w:t xml:space="preserve"> CHRISTUM / und </w:t>
      </w:r>
      <w:proofErr w:type="spellStart"/>
      <w:r>
        <w:t>leren</w:t>
      </w:r>
      <w:proofErr w:type="spellEnd"/>
      <w:r>
        <w:t xml:space="preserve"> wie beide Prediger und Christen sich halten sollen im Sterben / </w:t>
      </w:r>
      <w:proofErr w:type="spellStart"/>
      <w:r>
        <w:t>nemlich</w:t>
      </w:r>
      <w:proofErr w:type="spellEnd"/>
      <w:r>
        <w:t xml:space="preserve"> </w:t>
      </w:r>
      <w:proofErr w:type="spellStart"/>
      <w:r>
        <w:t>buessen</w:t>
      </w:r>
      <w:proofErr w:type="spellEnd"/>
      <w:r>
        <w:t xml:space="preserve"> und betten / </w:t>
      </w:r>
      <w:proofErr w:type="spellStart"/>
      <w:r>
        <w:t>auffdas</w:t>
      </w:r>
      <w:proofErr w:type="spellEnd"/>
      <w:r>
        <w:t xml:space="preserve"> in Gott von </w:t>
      </w:r>
      <w:proofErr w:type="spellStart"/>
      <w:r>
        <w:t>Suend</w:t>
      </w:r>
      <w:proofErr w:type="spellEnd"/>
      <w:r>
        <w:t xml:space="preserve"> und Tod </w:t>
      </w:r>
      <w:proofErr w:type="spellStart"/>
      <w:r>
        <w:t>helffe</w:t>
      </w:r>
      <w:proofErr w:type="spellEnd"/>
      <w:r>
        <w:t xml:space="preserve">. Denn wir hie </w:t>
      </w:r>
      <w:proofErr w:type="spellStart"/>
      <w:r>
        <w:t>fur</w:t>
      </w:r>
      <w:proofErr w:type="spellEnd"/>
      <w:r>
        <w:t xml:space="preserve"> </w:t>
      </w:r>
      <w:proofErr w:type="spellStart"/>
      <w:r>
        <w:t>augen</w:t>
      </w:r>
      <w:proofErr w:type="spellEnd"/>
      <w:r>
        <w:t xml:space="preserve"> sehen / das </w:t>
      </w:r>
      <w:proofErr w:type="spellStart"/>
      <w:r>
        <w:t>dis</w:t>
      </w:r>
      <w:proofErr w:type="spellEnd"/>
      <w:r>
        <w:t xml:space="preserve"> </w:t>
      </w:r>
      <w:proofErr w:type="spellStart"/>
      <w:r>
        <w:t>grosse</w:t>
      </w:r>
      <w:proofErr w:type="spellEnd"/>
      <w:r>
        <w:t xml:space="preserve"> Sterben durch nichts anders gestillet wird / denn das die </w:t>
      </w:r>
      <w:proofErr w:type="spellStart"/>
      <w:r>
        <w:t>leutte</w:t>
      </w:r>
      <w:proofErr w:type="spellEnd"/>
      <w:r>
        <w:t xml:space="preserve"> zu Mose </w:t>
      </w:r>
      <w:proofErr w:type="spellStart"/>
      <w:r>
        <w:t>lauffen</w:t>
      </w:r>
      <w:proofErr w:type="spellEnd"/>
      <w:r>
        <w:t xml:space="preserve"> und fliehen in das er Gott </w:t>
      </w:r>
      <w:proofErr w:type="spellStart"/>
      <w:r>
        <w:t>umb</w:t>
      </w:r>
      <w:proofErr w:type="spellEnd"/>
      <w:r>
        <w:t xml:space="preserve"> CHRISTI willen bitte / das er die </w:t>
      </w:r>
      <w:proofErr w:type="spellStart"/>
      <w:r>
        <w:t>Suende</w:t>
      </w:r>
      <w:proofErr w:type="spellEnd"/>
      <w:r>
        <w:t xml:space="preserve"> vergebe und von Schlangen </w:t>
      </w:r>
      <w:proofErr w:type="spellStart"/>
      <w:r>
        <w:t>erloese</w:t>
      </w:r>
      <w:proofErr w:type="spellEnd"/>
      <w:r>
        <w:t xml:space="preserve"> und das Mose Gott bittet und das Evangelion von CHRISTO prediget. Ah lieben Prediger und Christen last uns </w:t>
      </w:r>
      <w:proofErr w:type="spellStart"/>
      <w:r>
        <w:t>dise</w:t>
      </w:r>
      <w:proofErr w:type="spellEnd"/>
      <w:r>
        <w:t xml:space="preserve"> </w:t>
      </w:r>
      <w:proofErr w:type="spellStart"/>
      <w:r>
        <w:t>kunst</w:t>
      </w:r>
      <w:proofErr w:type="spellEnd"/>
      <w:r>
        <w:t xml:space="preserve"> Ablas der </w:t>
      </w:r>
      <w:proofErr w:type="spellStart"/>
      <w:r>
        <w:t>suend</w:t>
      </w:r>
      <w:proofErr w:type="spellEnd"/>
      <w:r>
        <w:t xml:space="preserve"> und </w:t>
      </w:r>
      <w:proofErr w:type="spellStart"/>
      <w:r>
        <w:t>erloesung</w:t>
      </w:r>
      <w:proofErr w:type="spellEnd"/>
      <w:r>
        <w:t xml:space="preserve"> vom </w:t>
      </w:r>
      <w:proofErr w:type="spellStart"/>
      <w:r>
        <w:t>tod</w:t>
      </w:r>
      <w:proofErr w:type="spellEnd"/>
      <w:r>
        <w:t xml:space="preserve"> </w:t>
      </w:r>
      <w:proofErr w:type="spellStart"/>
      <w:r>
        <w:t>zuerlangen</w:t>
      </w:r>
      <w:proofErr w:type="spellEnd"/>
      <w:r>
        <w:t xml:space="preserve"> auch lernen. Denn das uns Gott unser lieber Vatter alle </w:t>
      </w:r>
      <w:proofErr w:type="spellStart"/>
      <w:r>
        <w:t>suende</w:t>
      </w:r>
      <w:proofErr w:type="spellEnd"/>
      <w:r>
        <w:t xml:space="preserve"> vergeben und </w:t>
      </w:r>
      <w:proofErr w:type="spellStart"/>
      <w:r>
        <w:t>fur</w:t>
      </w:r>
      <w:proofErr w:type="spellEnd"/>
      <w:r>
        <w:t xml:space="preserve"> dem </w:t>
      </w:r>
      <w:proofErr w:type="spellStart"/>
      <w:r>
        <w:t>kunfftigen</w:t>
      </w:r>
      <w:proofErr w:type="spellEnd"/>
      <w:r>
        <w:t xml:space="preserve"> </w:t>
      </w:r>
      <w:proofErr w:type="spellStart"/>
      <w:r>
        <w:t>zorn</w:t>
      </w:r>
      <w:proofErr w:type="spellEnd"/>
      <w:r>
        <w:t xml:space="preserve"> </w:t>
      </w:r>
      <w:proofErr w:type="spellStart"/>
      <w:r>
        <w:t>behueten</w:t>
      </w:r>
      <w:proofErr w:type="spellEnd"/>
      <w:r>
        <w:t xml:space="preserve"> wolle / so wir uns bessern und Gott </w:t>
      </w:r>
      <w:proofErr w:type="spellStart"/>
      <w:r>
        <w:t>fur</w:t>
      </w:r>
      <w:proofErr w:type="spellEnd"/>
      <w:r>
        <w:t xml:space="preserve"> einander im </w:t>
      </w:r>
      <w:proofErr w:type="spellStart"/>
      <w:r>
        <w:t>namen</w:t>
      </w:r>
      <w:proofErr w:type="spellEnd"/>
      <w:r>
        <w:t xml:space="preserve"> CHRISTI bitten / wie das </w:t>
      </w:r>
      <w:proofErr w:type="spellStart"/>
      <w:r>
        <w:t>volck</w:t>
      </w:r>
      <w:proofErr w:type="spellEnd"/>
      <w:r>
        <w:t xml:space="preserve"> thut: bezeuge ich mit seinem eigen </w:t>
      </w:r>
      <w:proofErr w:type="spellStart"/>
      <w:r>
        <w:t>wortt</w:t>
      </w:r>
      <w:proofErr w:type="spellEnd"/>
      <w:r>
        <w:t xml:space="preserve"> das spricht </w:t>
      </w:r>
      <w:proofErr w:type="spellStart"/>
      <w:r>
        <w:t>Hesek</w:t>
      </w:r>
      <w:proofErr w:type="spellEnd"/>
      <w:r>
        <w:t xml:space="preserve">. 18. Ich habe nicht </w:t>
      </w:r>
      <w:proofErr w:type="spellStart"/>
      <w:r>
        <w:t>lust</w:t>
      </w:r>
      <w:proofErr w:type="spellEnd"/>
      <w:r>
        <w:t xml:space="preserve"> an des </w:t>
      </w:r>
      <w:proofErr w:type="spellStart"/>
      <w:r>
        <w:t>Suenders</w:t>
      </w:r>
      <w:proofErr w:type="spellEnd"/>
      <w:r>
        <w:t xml:space="preserve"> </w:t>
      </w:r>
      <w:proofErr w:type="spellStart"/>
      <w:r>
        <w:t>tod</w:t>
      </w:r>
      <w:proofErr w:type="spellEnd"/>
      <w:r>
        <w:t xml:space="preserve"> / sondern das er sich </w:t>
      </w:r>
      <w:proofErr w:type="spellStart"/>
      <w:r>
        <w:t>bekere</w:t>
      </w:r>
      <w:proofErr w:type="spellEnd"/>
      <w:r>
        <w:t xml:space="preserve"> und lebe. </w:t>
      </w:r>
    </w:p>
    <w:p w14:paraId="08FF274F" w14:textId="77777777" w:rsidR="00A20E90" w:rsidRDefault="00A20E90" w:rsidP="00A20E90">
      <w:pPr>
        <w:pStyle w:val="StandardWeb"/>
      </w:pPr>
      <w:r>
        <w:t xml:space="preserve">Wie klinget aber </w:t>
      </w:r>
      <w:proofErr w:type="spellStart"/>
      <w:r>
        <w:t>dises</w:t>
      </w:r>
      <w:proofErr w:type="spellEnd"/>
      <w:r>
        <w:t xml:space="preserve"> </w:t>
      </w:r>
      <w:proofErr w:type="spellStart"/>
      <w:r>
        <w:t>volcks</w:t>
      </w:r>
      <w:proofErr w:type="spellEnd"/>
      <w:r>
        <w:t xml:space="preserve"> Bus und </w:t>
      </w:r>
      <w:proofErr w:type="spellStart"/>
      <w:r>
        <w:t>Beicht</w:t>
      </w:r>
      <w:proofErr w:type="spellEnd"/>
      <w:r>
        <w:t xml:space="preserve">: Wir </w:t>
      </w:r>
      <w:proofErr w:type="spellStart"/>
      <w:r>
        <w:t>habne</w:t>
      </w:r>
      <w:proofErr w:type="spellEnd"/>
      <w:r>
        <w:t xml:space="preserve"> daran </w:t>
      </w:r>
      <w:proofErr w:type="spellStart"/>
      <w:r>
        <w:t>gesuendiget</w:t>
      </w:r>
      <w:proofErr w:type="spellEnd"/>
      <w:r>
        <w:t xml:space="preserve"> (sprechen sie) das wir </w:t>
      </w:r>
      <w:proofErr w:type="spellStart"/>
      <w:r>
        <w:t>gered</w:t>
      </w:r>
      <w:proofErr w:type="spellEnd"/>
      <w:r>
        <w:t xml:space="preserve"> haben wider den </w:t>
      </w:r>
      <w:proofErr w:type="spellStart"/>
      <w:r>
        <w:t>Hern</w:t>
      </w:r>
      <w:proofErr w:type="spellEnd"/>
      <w:r>
        <w:t xml:space="preserve"> und wider dich. </w:t>
      </w:r>
      <w:proofErr w:type="spellStart"/>
      <w:r>
        <w:t>Wolan</w:t>
      </w:r>
      <w:proofErr w:type="spellEnd"/>
      <w:r>
        <w:t xml:space="preserve"> was </w:t>
      </w:r>
      <w:proofErr w:type="spellStart"/>
      <w:r>
        <w:t>heist</w:t>
      </w:r>
      <w:proofErr w:type="spellEnd"/>
      <w:r>
        <w:t xml:space="preserve"> denn wider den </w:t>
      </w:r>
      <w:proofErr w:type="spellStart"/>
      <w:r>
        <w:t>Hern</w:t>
      </w:r>
      <w:proofErr w:type="spellEnd"/>
      <w:r>
        <w:t xml:space="preserve"> reden: Es </w:t>
      </w:r>
      <w:proofErr w:type="spellStart"/>
      <w:r>
        <w:t>heist</w:t>
      </w:r>
      <w:proofErr w:type="spellEnd"/>
      <w:r>
        <w:t xml:space="preserve"> den falschen verstand der </w:t>
      </w:r>
      <w:proofErr w:type="spellStart"/>
      <w:r>
        <w:t>zehen</w:t>
      </w:r>
      <w:proofErr w:type="spellEnd"/>
      <w:r>
        <w:t xml:space="preserve"> </w:t>
      </w:r>
      <w:proofErr w:type="spellStart"/>
      <w:r>
        <w:t>gebotte</w:t>
      </w:r>
      <w:proofErr w:type="spellEnd"/>
      <w:r>
        <w:t xml:space="preserve"> verteidigen und des </w:t>
      </w:r>
      <w:proofErr w:type="spellStart"/>
      <w:r>
        <w:t>glawbens</w:t>
      </w:r>
      <w:proofErr w:type="spellEnd"/>
      <w:r>
        <w:t xml:space="preserve"> </w:t>
      </w:r>
      <w:proofErr w:type="spellStart"/>
      <w:r>
        <w:t>gerechtickeit</w:t>
      </w:r>
      <w:proofErr w:type="spellEnd"/>
      <w:r>
        <w:t xml:space="preserve"> </w:t>
      </w:r>
      <w:proofErr w:type="spellStart"/>
      <w:r>
        <w:t>verlestern</w:t>
      </w:r>
      <w:proofErr w:type="spellEnd"/>
      <w:r>
        <w:t xml:space="preserve"> / wie </w:t>
      </w:r>
      <w:proofErr w:type="spellStart"/>
      <w:r>
        <w:t>dis</w:t>
      </w:r>
      <w:proofErr w:type="spellEnd"/>
      <w:r>
        <w:t xml:space="preserve"> </w:t>
      </w:r>
      <w:proofErr w:type="spellStart"/>
      <w:r>
        <w:t>volck</w:t>
      </w:r>
      <w:proofErr w:type="spellEnd"/>
      <w:r>
        <w:t xml:space="preserve"> in der </w:t>
      </w:r>
      <w:proofErr w:type="spellStart"/>
      <w:r>
        <w:t>wuesten</w:t>
      </w:r>
      <w:proofErr w:type="spellEnd"/>
      <w:r>
        <w:t xml:space="preserve"> / und Paulus </w:t>
      </w:r>
      <w:proofErr w:type="spellStart"/>
      <w:r>
        <w:t>selbs</w:t>
      </w:r>
      <w:proofErr w:type="spellEnd"/>
      <w:r>
        <w:t xml:space="preserve"> spricht I. Ti. 1. das er vor seiner </w:t>
      </w:r>
      <w:proofErr w:type="spellStart"/>
      <w:r>
        <w:t>bekerung</w:t>
      </w:r>
      <w:proofErr w:type="spellEnd"/>
      <w:r>
        <w:t xml:space="preserve"> ein solcher </w:t>
      </w:r>
      <w:proofErr w:type="spellStart"/>
      <w:r>
        <w:t>lesterer</w:t>
      </w:r>
      <w:proofErr w:type="spellEnd"/>
      <w:r>
        <w:t xml:space="preserve"> und </w:t>
      </w:r>
      <w:proofErr w:type="spellStart"/>
      <w:r>
        <w:t>schmeher</w:t>
      </w:r>
      <w:proofErr w:type="spellEnd"/>
      <w:r>
        <w:t xml:space="preserve"> gewest </w:t>
      </w:r>
      <w:proofErr w:type="spellStart"/>
      <w:r>
        <w:t>seie</w:t>
      </w:r>
      <w:proofErr w:type="spellEnd"/>
      <w:r>
        <w:t xml:space="preserve">. So </w:t>
      </w:r>
      <w:proofErr w:type="spellStart"/>
      <w:r>
        <w:t>were</w:t>
      </w:r>
      <w:proofErr w:type="spellEnd"/>
      <w:r>
        <w:t xml:space="preserve"> bekennen das man wider den </w:t>
      </w:r>
      <w:proofErr w:type="spellStart"/>
      <w:r>
        <w:t>Hern</w:t>
      </w:r>
      <w:proofErr w:type="spellEnd"/>
      <w:r>
        <w:t xml:space="preserve"> </w:t>
      </w:r>
      <w:proofErr w:type="spellStart"/>
      <w:r>
        <w:t>gered</w:t>
      </w:r>
      <w:proofErr w:type="spellEnd"/>
      <w:r>
        <w:t xml:space="preserve"> habe nichts anders denn bekennen das alle die wider Gottes </w:t>
      </w:r>
      <w:proofErr w:type="spellStart"/>
      <w:r>
        <w:t>wortt</w:t>
      </w:r>
      <w:proofErr w:type="spellEnd"/>
      <w:r>
        <w:t xml:space="preserve"> und geist reden die da sprechen man </w:t>
      </w:r>
      <w:proofErr w:type="spellStart"/>
      <w:r>
        <w:t>koenne</w:t>
      </w:r>
      <w:proofErr w:type="spellEnd"/>
      <w:r>
        <w:t xml:space="preserve"> durchs </w:t>
      </w:r>
      <w:proofErr w:type="spellStart"/>
      <w:r>
        <w:t>gesetz</w:t>
      </w:r>
      <w:proofErr w:type="spellEnd"/>
      <w:r>
        <w:t xml:space="preserve"> gerecht </w:t>
      </w:r>
      <w:proofErr w:type="spellStart"/>
      <w:r>
        <w:t>fur</w:t>
      </w:r>
      <w:proofErr w:type="spellEnd"/>
      <w:r>
        <w:t xml:space="preserve"> Gott und selig werden / leugnen aber das man durch den </w:t>
      </w:r>
      <w:proofErr w:type="spellStart"/>
      <w:r>
        <w:t>glawben</w:t>
      </w:r>
      <w:proofErr w:type="spellEnd"/>
      <w:r>
        <w:t xml:space="preserve"> an CHRISTUM alleine gerecht und selig werden </w:t>
      </w:r>
      <w:proofErr w:type="spellStart"/>
      <w:r>
        <w:t>muesse</w:t>
      </w:r>
      <w:proofErr w:type="spellEnd"/>
      <w:r>
        <w:t xml:space="preserve">. Nach </w:t>
      </w:r>
      <w:proofErr w:type="spellStart"/>
      <w:r>
        <w:t>diser</w:t>
      </w:r>
      <w:proofErr w:type="spellEnd"/>
      <w:r>
        <w:t xml:space="preserve"> </w:t>
      </w:r>
      <w:proofErr w:type="spellStart"/>
      <w:r>
        <w:t>meinung</w:t>
      </w:r>
      <w:proofErr w:type="spellEnd"/>
      <w:r>
        <w:t xml:space="preserve"> bekennet auch Paulus seine </w:t>
      </w:r>
      <w:proofErr w:type="spellStart"/>
      <w:r>
        <w:t>Gottslesterung</w:t>
      </w:r>
      <w:proofErr w:type="spellEnd"/>
      <w:r>
        <w:t xml:space="preserve"> da er spricht Phil. 3. Ich acht alles </w:t>
      </w:r>
      <w:proofErr w:type="spellStart"/>
      <w:r>
        <w:t>fur</w:t>
      </w:r>
      <w:proofErr w:type="spellEnd"/>
      <w:r>
        <w:t xml:space="preserve"> schaden und </w:t>
      </w:r>
      <w:proofErr w:type="spellStart"/>
      <w:r>
        <w:t>dreck</w:t>
      </w:r>
      <w:proofErr w:type="spellEnd"/>
      <w:r>
        <w:t xml:space="preserve"> / </w:t>
      </w:r>
      <w:proofErr w:type="spellStart"/>
      <w:r>
        <w:t>auffdas</w:t>
      </w:r>
      <w:proofErr w:type="spellEnd"/>
      <w:r>
        <w:t xml:space="preserve"> ich CHRISTUM gewinne und in im erfunden werde / das ich nicht habe die </w:t>
      </w:r>
      <w:proofErr w:type="spellStart"/>
      <w:r>
        <w:t>gerechtickeit</w:t>
      </w:r>
      <w:proofErr w:type="spellEnd"/>
      <w:r>
        <w:t xml:space="preserve"> die aus dem </w:t>
      </w:r>
      <w:proofErr w:type="spellStart"/>
      <w:r>
        <w:t>gesetz</w:t>
      </w:r>
      <w:proofErr w:type="spellEnd"/>
      <w:r>
        <w:t xml:space="preserve"> sondern die durch den </w:t>
      </w:r>
      <w:proofErr w:type="spellStart"/>
      <w:r>
        <w:t>glawben</w:t>
      </w:r>
      <w:proofErr w:type="spellEnd"/>
      <w:r>
        <w:t xml:space="preserve"> CHRISTI </w:t>
      </w:r>
      <w:proofErr w:type="spellStart"/>
      <w:r>
        <w:t>kompt</w:t>
      </w:r>
      <w:proofErr w:type="spellEnd"/>
      <w:r>
        <w:t xml:space="preserve">. Das auch kein </w:t>
      </w:r>
      <w:proofErr w:type="spellStart"/>
      <w:r>
        <w:t>mensch</w:t>
      </w:r>
      <w:proofErr w:type="spellEnd"/>
      <w:r>
        <w:t xml:space="preserve"> </w:t>
      </w:r>
      <w:proofErr w:type="spellStart"/>
      <w:r>
        <w:t>auff</w:t>
      </w:r>
      <w:proofErr w:type="spellEnd"/>
      <w:r>
        <w:t xml:space="preserve"> erden on solch </w:t>
      </w:r>
      <w:proofErr w:type="spellStart"/>
      <w:r>
        <w:t>erkendnis</w:t>
      </w:r>
      <w:proofErr w:type="spellEnd"/>
      <w:r>
        <w:t xml:space="preserve"> und </w:t>
      </w:r>
      <w:proofErr w:type="spellStart"/>
      <w:r>
        <w:t>bekendnis</w:t>
      </w:r>
      <w:proofErr w:type="spellEnd"/>
      <w:r>
        <w:t xml:space="preserve"> selig werden </w:t>
      </w:r>
      <w:proofErr w:type="spellStart"/>
      <w:r>
        <w:t>muege</w:t>
      </w:r>
      <w:proofErr w:type="spellEnd"/>
      <w:r>
        <w:t xml:space="preserve"> / scheinet aus dem 32. Psalm und </w:t>
      </w:r>
      <w:proofErr w:type="spellStart"/>
      <w:r>
        <w:t>disem</w:t>
      </w:r>
      <w:proofErr w:type="spellEnd"/>
      <w:r>
        <w:t xml:space="preserve"> Exempel. </w:t>
      </w:r>
    </w:p>
    <w:p w14:paraId="3F93A72A" w14:textId="727BE54E" w:rsidR="00A20E90" w:rsidRDefault="00A20E90" w:rsidP="00A20E90">
      <w:pPr>
        <w:pStyle w:val="StandardWeb"/>
      </w:pPr>
      <w:r>
        <w:t xml:space="preserve">Hieraus ist klar </w:t>
      </w:r>
      <w:proofErr w:type="spellStart"/>
      <w:r>
        <w:t>gnug</w:t>
      </w:r>
      <w:proofErr w:type="spellEnd"/>
      <w:r>
        <w:t xml:space="preserve"> das wider Mosen reden </w:t>
      </w:r>
      <w:proofErr w:type="spellStart"/>
      <w:r>
        <w:t>seie</w:t>
      </w:r>
      <w:proofErr w:type="spellEnd"/>
      <w:r>
        <w:t xml:space="preserve"> / der </w:t>
      </w:r>
      <w:proofErr w:type="spellStart"/>
      <w:r>
        <w:t>persone</w:t>
      </w:r>
      <w:proofErr w:type="spellEnd"/>
      <w:r>
        <w:t xml:space="preserve"> </w:t>
      </w:r>
      <w:proofErr w:type="spellStart"/>
      <w:r>
        <w:t>lere</w:t>
      </w:r>
      <w:proofErr w:type="spellEnd"/>
      <w:r>
        <w:t xml:space="preserve"> </w:t>
      </w:r>
      <w:proofErr w:type="spellStart"/>
      <w:r>
        <w:t>verlestern</w:t>
      </w:r>
      <w:proofErr w:type="spellEnd"/>
      <w:r>
        <w:t xml:space="preserve"> durch welche Gott redet. Denn weil das </w:t>
      </w:r>
      <w:proofErr w:type="spellStart"/>
      <w:r>
        <w:t>Ampt</w:t>
      </w:r>
      <w:proofErr w:type="spellEnd"/>
      <w:r>
        <w:t xml:space="preserve"> Mosi ja eines </w:t>
      </w:r>
      <w:proofErr w:type="spellStart"/>
      <w:r>
        <w:t>iglichen</w:t>
      </w:r>
      <w:proofErr w:type="spellEnd"/>
      <w:r>
        <w:t xml:space="preserve"> Predigers / Gotts </w:t>
      </w:r>
      <w:proofErr w:type="spellStart"/>
      <w:r>
        <w:t>wortt</w:t>
      </w:r>
      <w:proofErr w:type="spellEnd"/>
      <w:r>
        <w:t xml:space="preserve"> und geist </w:t>
      </w:r>
      <w:proofErr w:type="spellStart"/>
      <w:r>
        <w:t>selbs</w:t>
      </w:r>
      <w:proofErr w:type="spellEnd"/>
      <w:r>
        <w:t xml:space="preserve"> ist / also das Moses und ein </w:t>
      </w:r>
      <w:proofErr w:type="spellStart"/>
      <w:r>
        <w:t>iglicher</w:t>
      </w:r>
      <w:proofErr w:type="spellEnd"/>
      <w:r>
        <w:t xml:space="preserve"> </w:t>
      </w:r>
      <w:proofErr w:type="spellStart"/>
      <w:r>
        <w:t>beruffen</w:t>
      </w:r>
      <w:proofErr w:type="spellEnd"/>
      <w:r>
        <w:t xml:space="preserve"> Prediger nichts anders ist denn Gottes </w:t>
      </w:r>
      <w:proofErr w:type="spellStart"/>
      <w:r>
        <w:t>Mundbot</w:t>
      </w:r>
      <w:proofErr w:type="spellEnd"/>
      <w:r>
        <w:t xml:space="preserve"> und Haushalter / so folget wer Mosi oder eines </w:t>
      </w:r>
      <w:proofErr w:type="spellStart"/>
      <w:r>
        <w:t>beruffen</w:t>
      </w:r>
      <w:proofErr w:type="spellEnd"/>
      <w:r>
        <w:t xml:space="preserve"> Predigers </w:t>
      </w:r>
      <w:proofErr w:type="spellStart"/>
      <w:r>
        <w:t>lere</w:t>
      </w:r>
      <w:proofErr w:type="spellEnd"/>
      <w:r>
        <w:t xml:space="preserve"> </w:t>
      </w:r>
      <w:proofErr w:type="spellStart"/>
      <w:r>
        <w:t>verlestert</w:t>
      </w:r>
      <w:proofErr w:type="spellEnd"/>
      <w:r>
        <w:t xml:space="preserve"> das der Gott </w:t>
      </w:r>
      <w:proofErr w:type="spellStart"/>
      <w:r>
        <w:t>selbs</w:t>
      </w:r>
      <w:proofErr w:type="spellEnd"/>
      <w:r>
        <w:t xml:space="preserve"> </w:t>
      </w:r>
      <w:proofErr w:type="spellStart"/>
      <w:r>
        <w:t>verlestere</w:t>
      </w:r>
      <w:proofErr w:type="spellEnd"/>
      <w:r>
        <w:t xml:space="preserve"> / Summa das in Gott plagen werde: bezeuge ich mit den XLII. Knaben zu Bethel / welche </w:t>
      </w:r>
      <w:proofErr w:type="spellStart"/>
      <w:r>
        <w:t>darumb</w:t>
      </w:r>
      <w:proofErr w:type="spellEnd"/>
      <w:r>
        <w:t xml:space="preserve"> von Beten </w:t>
      </w:r>
      <w:proofErr w:type="spellStart"/>
      <w:r>
        <w:t>zuriffen</w:t>
      </w:r>
      <w:proofErr w:type="spellEnd"/>
      <w:r>
        <w:t xml:space="preserve"> das sie des Propheten Elisa spotteten und sprachen / </w:t>
      </w:r>
      <w:proofErr w:type="spellStart"/>
      <w:r>
        <w:t>Kalkopff</w:t>
      </w:r>
      <w:proofErr w:type="spellEnd"/>
      <w:r>
        <w:t xml:space="preserve"> </w:t>
      </w:r>
      <w:proofErr w:type="spellStart"/>
      <w:r>
        <w:t>kom</w:t>
      </w:r>
      <w:proofErr w:type="spellEnd"/>
      <w:r>
        <w:t xml:space="preserve"> </w:t>
      </w:r>
      <w:proofErr w:type="spellStart"/>
      <w:r>
        <w:t>erauff</w:t>
      </w:r>
      <w:proofErr w:type="spellEnd"/>
      <w:r>
        <w:t xml:space="preserve"> / 3. Re. 4. </w:t>
      </w:r>
      <w:proofErr w:type="spellStart"/>
      <w:r>
        <w:t>Drumb</w:t>
      </w:r>
      <w:proofErr w:type="spellEnd"/>
      <w:r>
        <w:t xml:space="preserve"> wie David nicht </w:t>
      </w:r>
      <w:proofErr w:type="spellStart"/>
      <w:r>
        <w:t>kundte</w:t>
      </w:r>
      <w:proofErr w:type="spellEnd"/>
      <w:r>
        <w:t xml:space="preserve"> </w:t>
      </w:r>
      <w:proofErr w:type="spellStart"/>
      <w:r>
        <w:t>vergebung</w:t>
      </w:r>
      <w:proofErr w:type="spellEnd"/>
      <w:r>
        <w:t xml:space="preserve"> der </w:t>
      </w:r>
      <w:proofErr w:type="spellStart"/>
      <w:r>
        <w:t>Suenden</w:t>
      </w:r>
      <w:proofErr w:type="spellEnd"/>
      <w:r>
        <w:t xml:space="preserve"> von Gott erlangen er bettet denn das Miserere und </w:t>
      </w:r>
      <w:proofErr w:type="spellStart"/>
      <w:r>
        <w:t>Deprofundis</w:t>
      </w:r>
      <w:proofErr w:type="spellEnd"/>
      <w:r>
        <w:t xml:space="preserve">: das also Gott haben wolle das der so in bitten </w:t>
      </w:r>
      <w:proofErr w:type="spellStart"/>
      <w:r>
        <w:t>wil</w:t>
      </w:r>
      <w:proofErr w:type="spellEnd"/>
      <w:r>
        <w:t xml:space="preserve"> </w:t>
      </w:r>
      <w:proofErr w:type="spellStart"/>
      <w:r>
        <w:t>umb</w:t>
      </w:r>
      <w:proofErr w:type="spellEnd"/>
      <w:r>
        <w:t xml:space="preserve"> </w:t>
      </w:r>
      <w:proofErr w:type="spellStart"/>
      <w:r>
        <w:t>vergebung</w:t>
      </w:r>
      <w:proofErr w:type="spellEnd"/>
      <w:r>
        <w:t xml:space="preserve"> und </w:t>
      </w:r>
      <w:proofErr w:type="spellStart"/>
      <w:r>
        <w:t>erloesung</w:t>
      </w:r>
      <w:proofErr w:type="spellEnd"/>
      <w:r>
        <w:t xml:space="preserve"> nicht ehe </w:t>
      </w:r>
      <w:proofErr w:type="spellStart"/>
      <w:r>
        <w:t>gnad</w:t>
      </w:r>
      <w:proofErr w:type="spellEnd"/>
      <w:r>
        <w:t xml:space="preserve"> erlangen </w:t>
      </w:r>
      <w:proofErr w:type="spellStart"/>
      <w:r>
        <w:t>sol</w:t>
      </w:r>
      <w:proofErr w:type="spellEnd"/>
      <w:r>
        <w:t xml:space="preserve"> / denn er </w:t>
      </w:r>
      <w:proofErr w:type="spellStart"/>
      <w:r>
        <w:t>auff</w:t>
      </w:r>
      <w:proofErr w:type="spellEnd"/>
      <w:r>
        <w:t xml:space="preserve"> </w:t>
      </w:r>
      <w:proofErr w:type="spellStart"/>
      <w:r>
        <w:t>hoeret</w:t>
      </w:r>
      <w:proofErr w:type="spellEnd"/>
      <w:r>
        <w:t xml:space="preserve"> seine Prediger </w:t>
      </w:r>
      <w:proofErr w:type="spellStart"/>
      <w:r>
        <w:t>zuhassen</w:t>
      </w:r>
      <w:proofErr w:type="spellEnd"/>
      <w:r>
        <w:t xml:space="preserve"> </w:t>
      </w:r>
      <w:proofErr w:type="spellStart"/>
      <w:r>
        <w:t>lestern</w:t>
      </w:r>
      <w:proofErr w:type="spellEnd"/>
      <w:r>
        <w:t xml:space="preserve"> verfolgen / scheinet nicht allein aus Gottes </w:t>
      </w:r>
      <w:proofErr w:type="spellStart"/>
      <w:r>
        <w:t>Wortt</w:t>
      </w:r>
      <w:proofErr w:type="spellEnd"/>
      <w:r>
        <w:t xml:space="preserve"> das zum Abimelech spricht. Ge. 20. Las Abraham </w:t>
      </w:r>
      <w:proofErr w:type="spellStart"/>
      <w:r>
        <w:t>fur</w:t>
      </w:r>
      <w:proofErr w:type="spellEnd"/>
      <w:r>
        <w:t xml:space="preserve"> dich bitten so </w:t>
      </w:r>
      <w:proofErr w:type="spellStart"/>
      <w:r>
        <w:t>wirstu</w:t>
      </w:r>
      <w:proofErr w:type="spellEnd"/>
      <w:r>
        <w:t xml:space="preserve"> lebendig bleiben denn er ist ein Prophet / Sondern auch </w:t>
      </w:r>
      <w:proofErr w:type="spellStart"/>
      <w:r>
        <w:t>daraaus</w:t>
      </w:r>
      <w:proofErr w:type="spellEnd"/>
      <w:r>
        <w:t xml:space="preserve"> das </w:t>
      </w:r>
      <w:proofErr w:type="spellStart"/>
      <w:r>
        <w:t>dis</w:t>
      </w:r>
      <w:proofErr w:type="spellEnd"/>
      <w:r>
        <w:t xml:space="preserve"> </w:t>
      </w:r>
      <w:proofErr w:type="spellStart"/>
      <w:r>
        <w:t>volck</w:t>
      </w:r>
      <w:proofErr w:type="spellEnd"/>
      <w:r>
        <w:t xml:space="preserve"> Gott und Mosen in der </w:t>
      </w:r>
      <w:proofErr w:type="spellStart"/>
      <w:r>
        <w:t>Beicht</w:t>
      </w:r>
      <w:proofErr w:type="spellEnd"/>
      <w:r>
        <w:t xml:space="preserve"> aneinander </w:t>
      </w:r>
      <w:proofErr w:type="spellStart"/>
      <w:r>
        <w:t>henget</w:t>
      </w:r>
      <w:proofErr w:type="spellEnd"/>
      <w:r>
        <w:t xml:space="preserve"> und spricht / Wir haben wider den </w:t>
      </w:r>
      <w:proofErr w:type="spellStart"/>
      <w:r>
        <w:t>Hern</w:t>
      </w:r>
      <w:proofErr w:type="spellEnd"/>
      <w:r>
        <w:t xml:space="preserve"> und wider dich </w:t>
      </w:r>
      <w:proofErr w:type="spellStart"/>
      <w:r>
        <w:t>gesundiget</w:t>
      </w:r>
      <w:proofErr w:type="spellEnd"/>
      <w:r>
        <w:t xml:space="preserve">. Das aber Gottes und CHRISTI sinne eines seien ist klar aus </w:t>
      </w:r>
      <w:proofErr w:type="spellStart"/>
      <w:r>
        <w:t>disem</w:t>
      </w:r>
      <w:proofErr w:type="spellEnd"/>
      <w:r>
        <w:t xml:space="preserve"> Spruch Matth. 5. Las deine </w:t>
      </w:r>
      <w:proofErr w:type="spellStart"/>
      <w:r>
        <w:t>gabe</w:t>
      </w:r>
      <w:proofErr w:type="spellEnd"/>
      <w:r>
        <w:t xml:space="preserve"> </w:t>
      </w:r>
      <w:proofErr w:type="spellStart"/>
      <w:r>
        <w:t>fur</w:t>
      </w:r>
      <w:proofErr w:type="spellEnd"/>
      <w:r>
        <w:t xml:space="preserve"> dem Altar und gehe zuvor hin und </w:t>
      </w:r>
      <w:proofErr w:type="spellStart"/>
      <w:r>
        <w:t>versuene</w:t>
      </w:r>
      <w:proofErr w:type="spellEnd"/>
      <w:r>
        <w:t xml:space="preserve"> dich mit deinem </w:t>
      </w:r>
      <w:proofErr w:type="spellStart"/>
      <w:r>
        <w:t>bruder</w:t>
      </w:r>
      <w:proofErr w:type="spellEnd"/>
      <w:r>
        <w:t xml:space="preserve">. Denn </w:t>
      </w:r>
      <w:proofErr w:type="spellStart"/>
      <w:r>
        <w:t>wiewol</w:t>
      </w:r>
      <w:proofErr w:type="spellEnd"/>
      <w:r>
        <w:t xml:space="preserve"> Gottes </w:t>
      </w:r>
      <w:proofErr w:type="spellStart"/>
      <w:r>
        <w:t>Wortt</w:t>
      </w:r>
      <w:proofErr w:type="spellEnd"/>
      <w:r>
        <w:t xml:space="preserve"> Gottes </w:t>
      </w:r>
      <w:proofErr w:type="spellStart"/>
      <w:r>
        <w:t>wortt</w:t>
      </w:r>
      <w:proofErr w:type="spellEnd"/>
      <w:r>
        <w:t xml:space="preserve"> ist wenn es gleich ein Esel oder Judas redet / das es dennoch die </w:t>
      </w:r>
      <w:proofErr w:type="spellStart"/>
      <w:r>
        <w:t>person</w:t>
      </w:r>
      <w:proofErr w:type="spellEnd"/>
      <w:r>
        <w:t xml:space="preserve"> nicht </w:t>
      </w:r>
      <w:proofErr w:type="spellStart"/>
      <w:r>
        <w:t>helffe</w:t>
      </w:r>
      <w:proofErr w:type="spellEnd"/>
      <w:r>
        <w:t xml:space="preserve"> die </w:t>
      </w:r>
      <w:proofErr w:type="spellStart"/>
      <w:r>
        <w:t>unglewbig</w:t>
      </w:r>
      <w:proofErr w:type="spellEnd"/>
      <w:r>
        <w:t xml:space="preserve"> und </w:t>
      </w:r>
      <w:proofErr w:type="spellStart"/>
      <w:r>
        <w:t>hessig</w:t>
      </w:r>
      <w:proofErr w:type="spellEnd"/>
      <w:r>
        <w:t xml:space="preserve"> ist wie Cain / bezeuge ich mit </w:t>
      </w:r>
      <w:proofErr w:type="spellStart"/>
      <w:r>
        <w:t>disem</w:t>
      </w:r>
      <w:proofErr w:type="spellEnd"/>
      <w:r>
        <w:t xml:space="preserve"> Spruch Matth. 9. Ich </w:t>
      </w:r>
      <w:proofErr w:type="spellStart"/>
      <w:r>
        <w:t>wil</w:t>
      </w:r>
      <w:proofErr w:type="spellEnd"/>
      <w:r>
        <w:t xml:space="preserve"> </w:t>
      </w:r>
      <w:proofErr w:type="spellStart"/>
      <w:r>
        <w:t>barmhertzickeit</w:t>
      </w:r>
      <w:proofErr w:type="spellEnd"/>
      <w:r>
        <w:t xml:space="preserve"> und nicht das </w:t>
      </w:r>
      <w:proofErr w:type="spellStart"/>
      <w:r>
        <w:t>Opffer</w:t>
      </w:r>
      <w:proofErr w:type="spellEnd"/>
      <w:r>
        <w:t xml:space="preserve">. </w:t>
      </w:r>
      <w:proofErr w:type="spellStart"/>
      <w:r>
        <w:t>Darumb</w:t>
      </w:r>
      <w:proofErr w:type="spellEnd"/>
      <w:r>
        <w:t xml:space="preserve"> spricht hie die </w:t>
      </w:r>
      <w:proofErr w:type="spellStart"/>
      <w:r>
        <w:t>Schrifft</w:t>
      </w:r>
      <w:proofErr w:type="spellEnd"/>
      <w:r>
        <w:t xml:space="preserve"> eben von dem so mit CHRISTO redet </w:t>
      </w:r>
      <w:proofErr w:type="spellStart"/>
      <w:r>
        <w:t>auffem</w:t>
      </w:r>
      <w:proofErr w:type="spellEnd"/>
      <w:r>
        <w:t xml:space="preserve"> berge </w:t>
      </w:r>
      <w:proofErr w:type="spellStart"/>
      <w:r>
        <w:t>Thabor</w:t>
      </w:r>
      <w:proofErr w:type="spellEnd"/>
      <w:r>
        <w:t xml:space="preserve"> / Mose bat den </w:t>
      </w:r>
      <w:proofErr w:type="spellStart"/>
      <w:r>
        <w:t>Hern</w:t>
      </w:r>
      <w:proofErr w:type="spellEnd"/>
      <w:r>
        <w:t xml:space="preserve"> </w:t>
      </w:r>
      <w:proofErr w:type="spellStart"/>
      <w:r>
        <w:t>fur</w:t>
      </w:r>
      <w:proofErr w:type="spellEnd"/>
      <w:r>
        <w:t xml:space="preserve"> das </w:t>
      </w:r>
      <w:proofErr w:type="spellStart"/>
      <w:r>
        <w:t>volck</w:t>
      </w:r>
      <w:proofErr w:type="spellEnd"/>
      <w:r>
        <w:t xml:space="preserve">. Denn wie einem </w:t>
      </w:r>
      <w:proofErr w:type="spellStart"/>
      <w:r>
        <w:t>diener</w:t>
      </w:r>
      <w:proofErr w:type="spellEnd"/>
      <w:r>
        <w:t xml:space="preserve"> Gottes nichts </w:t>
      </w:r>
      <w:proofErr w:type="spellStart"/>
      <w:r>
        <w:t>hefftigers</w:t>
      </w:r>
      <w:proofErr w:type="spellEnd"/>
      <w:r>
        <w:t xml:space="preserve"> </w:t>
      </w:r>
      <w:proofErr w:type="spellStart"/>
      <w:r>
        <w:t>auff</w:t>
      </w:r>
      <w:proofErr w:type="spellEnd"/>
      <w:r>
        <w:t xml:space="preserve"> erde </w:t>
      </w:r>
      <w:proofErr w:type="spellStart"/>
      <w:r>
        <w:t>anligt</w:t>
      </w:r>
      <w:proofErr w:type="spellEnd"/>
      <w:r>
        <w:t xml:space="preserve"> denn neben dem </w:t>
      </w:r>
      <w:proofErr w:type="spellStart"/>
      <w:r>
        <w:t>wortt</w:t>
      </w:r>
      <w:proofErr w:type="spellEnd"/>
      <w:r>
        <w:t xml:space="preserve"> Gott </w:t>
      </w:r>
      <w:proofErr w:type="spellStart"/>
      <w:r>
        <w:t>alletage</w:t>
      </w:r>
      <w:proofErr w:type="spellEnd"/>
      <w:r>
        <w:t xml:space="preserve"> </w:t>
      </w:r>
      <w:proofErr w:type="spellStart"/>
      <w:r>
        <w:t>fur</w:t>
      </w:r>
      <w:proofErr w:type="spellEnd"/>
      <w:r>
        <w:t xml:space="preserve"> sich und sein </w:t>
      </w:r>
      <w:proofErr w:type="spellStart"/>
      <w:r>
        <w:t>volck</w:t>
      </w:r>
      <w:proofErr w:type="spellEnd"/>
      <w:r>
        <w:t xml:space="preserve"> bitten / </w:t>
      </w:r>
      <w:proofErr w:type="spellStart"/>
      <w:r>
        <w:t>auff</w:t>
      </w:r>
      <w:proofErr w:type="spellEnd"/>
      <w:r>
        <w:t xml:space="preserve"> das ja Gott </w:t>
      </w:r>
      <w:proofErr w:type="spellStart"/>
      <w:r>
        <w:t>umb</w:t>
      </w:r>
      <w:proofErr w:type="spellEnd"/>
      <w:r>
        <w:t xml:space="preserve"> CHRISTI willen alle </w:t>
      </w:r>
      <w:proofErr w:type="spellStart"/>
      <w:r>
        <w:t>Suende</w:t>
      </w:r>
      <w:proofErr w:type="spellEnd"/>
      <w:r>
        <w:t xml:space="preserve"> </w:t>
      </w:r>
      <w:proofErr w:type="spellStart"/>
      <w:r>
        <w:t>vergbe</w:t>
      </w:r>
      <w:proofErr w:type="spellEnd"/>
      <w:r>
        <w:t xml:space="preserve"> und von allem </w:t>
      </w:r>
      <w:proofErr w:type="spellStart"/>
      <w:r>
        <w:t>uebel</w:t>
      </w:r>
      <w:proofErr w:type="spellEnd"/>
      <w:r>
        <w:t xml:space="preserve"> </w:t>
      </w:r>
      <w:proofErr w:type="spellStart"/>
      <w:r>
        <w:t>erloese</w:t>
      </w:r>
      <w:proofErr w:type="spellEnd"/>
      <w:r>
        <w:t xml:space="preserve">. Also mag im auch keine </w:t>
      </w:r>
      <w:proofErr w:type="spellStart"/>
      <w:r>
        <w:t>groessere</w:t>
      </w:r>
      <w:proofErr w:type="spellEnd"/>
      <w:r>
        <w:t xml:space="preserve"> </w:t>
      </w:r>
      <w:proofErr w:type="spellStart"/>
      <w:r>
        <w:t>freude</w:t>
      </w:r>
      <w:proofErr w:type="spellEnd"/>
      <w:r>
        <w:t xml:space="preserve"> </w:t>
      </w:r>
      <w:proofErr w:type="spellStart"/>
      <w:r>
        <w:t>begegen</w:t>
      </w:r>
      <w:proofErr w:type="spellEnd"/>
      <w:r>
        <w:t xml:space="preserve"> / denn so er </w:t>
      </w:r>
      <w:proofErr w:type="spellStart"/>
      <w:r>
        <w:t>hoeret</w:t>
      </w:r>
      <w:proofErr w:type="spellEnd"/>
      <w:r>
        <w:t xml:space="preserve"> und </w:t>
      </w:r>
      <w:proofErr w:type="spellStart"/>
      <w:r>
        <w:t>sihet</w:t>
      </w:r>
      <w:proofErr w:type="spellEnd"/>
      <w:r>
        <w:t xml:space="preserve"> wie Mose hie das Gottes </w:t>
      </w:r>
      <w:proofErr w:type="spellStart"/>
      <w:r>
        <w:t>wortts</w:t>
      </w:r>
      <w:proofErr w:type="spellEnd"/>
      <w:r>
        <w:t xml:space="preserve"> und </w:t>
      </w:r>
      <w:proofErr w:type="spellStart"/>
      <w:r>
        <w:t>diener</w:t>
      </w:r>
      <w:proofErr w:type="spellEnd"/>
      <w:r>
        <w:t xml:space="preserve"> feinde </w:t>
      </w:r>
      <w:proofErr w:type="spellStart"/>
      <w:r>
        <w:t>bekeret</w:t>
      </w:r>
      <w:proofErr w:type="spellEnd"/>
      <w:r>
        <w:t xml:space="preserve"> und selig werden. </w:t>
      </w:r>
      <w:proofErr w:type="spellStart"/>
      <w:r>
        <w:t>Sihe</w:t>
      </w:r>
      <w:proofErr w:type="spellEnd"/>
      <w:r>
        <w:t xml:space="preserve"> </w:t>
      </w:r>
      <w:proofErr w:type="spellStart"/>
      <w:r>
        <w:t>derhalben</w:t>
      </w:r>
      <w:proofErr w:type="spellEnd"/>
      <w:r>
        <w:t xml:space="preserve"> lies der Hirt Lu. 15. die </w:t>
      </w:r>
      <w:proofErr w:type="spellStart"/>
      <w:r w:rsidRPr="00A20E90">
        <w:t>NeunundNeuntzig</w:t>
      </w:r>
      <w:proofErr w:type="spellEnd"/>
      <w:r>
        <w:t xml:space="preserve"> Schaffe in der </w:t>
      </w:r>
      <w:proofErr w:type="spellStart"/>
      <w:r>
        <w:t>wuesten</w:t>
      </w:r>
      <w:proofErr w:type="spellEnd"/>
      <w:r>
        <w:t xml:space="preserve"> und suchte das </w:t>
      </w:r>
      <w:proofErr w:type="spellStart"/>
      <w:r>
        <w:t>verlorn</w:t>
      </w:r>
      <w:proofErr w:type="spellEnd"/>
      <w:r>
        <w:t xml:space="preserve"> </w:t>
      </w:r>
      <w:proofErr w:type="spellStart"/>
      <w:r>
        <w:t>Schefflin</w:t>
      </w:r>
      <w:proofErr w:type="spellEnd"/>
      <w:r>
        <w:t xml:space="preserve"> alleine: </w:t>
      </w:r>
      <w:proofErr w:type="spellStart"/>
      <w:r>
        <w:t>derhalben</w:t>
      </w:r>
      <w:proofErr w:type="spellEnd"/>
      <w:r>
        <w:t xml:space="preserve"> </w:t>
      </w:r>
      <w:proofErr w:type="spellStart"/>
      <w:r>
        <w:t>nimpt</w:t>
      </w:r>
      <w:proofErr w:type="spellEnd"/>
      <w:r>
        <w:t xml:space="preserve"> der </w:t>
      </w:r>
      <w:proofErr w:type="spellStart"/>
      <w:r>
        <w:t>vatter</w:t>
      </w:r>
      <w:proofErr w:type="spellEnd"/>
      <w:r>
        <w:t xml:space="preserve"> seinen </w:t>
      </w:r>
      <w:proofErr w:type="spellStart"/>
      <w:r>
        <w:t>verlorn</w:t>
      </w:r>
      <w:proofErr w:type="spellEnd"/>
      <w:r>
        <w:t xml:space="preserve"> </w:t>
      </w:r>
      <w:proofErr w:type="spellStart"/>
      <w:r>
        <w:t>Sone</w:t>
      </w:r>
      <w:proofErr w:type="spellEnd"/>
      <w:r>
        <w:t xml:space="preserve"> mit </w:t>
      </w:r>
      <w:proofErr w:type="spellStart"/>
      <w:r>
        <w:t>freuden</w:t>
      </w:r>
      <w:proofErr w:type="spellEnd"/>
      <w:r>
        <w:t xml:space="preserve"> an und lest den </w:t>
      </w:r>
      <w:proofErr w:type="spellStart"/>
      <w:r>
        <w:t>fromen</w:t>
      </w:r>
      <w:proofErr w:type="spellEnd"/>
      <w:r>
        <w:t xml:space="preserve"> gehen. Es </w:t>
      </w:r>
      <w:proofErr w:type="spellStart"/>
      <w:r>
        <w:t>muegen</w:t>
      </w:r>
      <w:proofErr w:type="spellEnd"/>
      <w:r>
        <w:t xml:space="preserve"> aber solche </w:t>
      </w:r>
      <w:proofErr w:type="spellStart"/>
      <w:r>
        <w:t>Buesser</w:t>
      </w:r>
      <w:proofErr w:type="spellEnd"/>
      <w:r>
        <w:t xml:space="preserve"> zusehen das sie mit </w:t>
      </w:r>
      <w:proofErr w:type="spellStart"/>
      <w:r>
        <w:t>iren</w:t>
      </w:r>
      <w:proofErr w:type="spellEnd"/>
      <w:r>
        <w:t xml:space="preserve"> Predigern nicht reden wie Cain mit Habel / sondern von </w:t>
      </w:r>
      <w:proofErr w:type="spellStart"/>
      <w:r>
        <w:t>hertzen</w:t>
      </w:r>
      <w:proofErr w:type="spellEnd"/>
      <w:r>
        <w:t xml:space="preserve"> wie </w:t>
      </w:r>
      <w:proofErr w:type="spellStart"/>
      <w:r>
        <w:t>dis</w:t>
      </w:r>
      <w:proofErr w:type="spellEnd"/>
      <w:r>
        <w:t xml:space="preserve"> </w:t>
      </w:r>
      <w:proofErr w:type="spellStart"/>
      <w:r>
        <w:t>volck</w:t>
      </w:r>
      <w:proofErr w:type="spellEnd"/>
      <w:r>
        <w:t xml:space="preserve"> mit Mose. Denn ich sehe </w:t>
      </w:r>
      <w:proofErr w:type="spellStart"/>
      <w:r>
        <w:t>wol</w:t>
      </w:r>
      <w:proofErr w:type="spellEnd"/>
      <w:r>
        <w:t xml:space="preserve"> das Mosi </w:t>
      </w:r>
      <w:proofErr w:type="spellStart"/>
      <w:r>
        <w:t>gebette</w:t>
      </w:r>
      <w:proofErr w:type="spellEnd"/>
      <w:r>
        <w:t xml:space="preserve"> </w:t>
      </w:r>
      <w:proofErr w:type="spellStart"/>
      <w:r>
        <w:t>mechtig</w:t>
      </w:r>
      <w:proofErr w:type="spellEnd"/>
      <w:r>
        <w:t xml:space="preserve"> sind </w:t>
      </w:r>
      <w:proofErr w:type="spellStart"/>
      <w:r>
        <w:t>auff</w:t>
      </w:r>
      <w:proofErr w:type="spellEnd"/>
      <w:r>
        <w:t xml:space="preserve"> beiden </w:t>
      </w:r>
      <w:proofErr w:type="spellStart"/>
      <w:r>
        <w:t>seitten</w:t>
      </w:r>
      <w:proofErr w:type="spellEnd"/>
      <w:r>
        <w:t xml:space="preserve"> / also wenn er Gott </w:t>
      </w:r>
      <w:proofErr w:type="spellStart"/>
      <w:r>
        <w:t>fur</w:t>
      </w:r>
      <w:proofErr w:type="spellEnd"/>
      <w:r>
        <w:t xml:space="preserve"> die </w:t>
      </w:r>
      <w:proofErr w:type="spellStart"/>
      <w:r>
        <w:t>leutte</w:t>
      </w:r>
      <w:proofErr w:type="spellEnd"/>
      <w:r>
        <w:t xml:space="preserve"> bittet / das Gott </w:t>
      </w:r>
      <w:proofErr w:type="spellStart"/>
      <w:r>
        <w:t>Suende</w:t>
      </w:r>
      <w:proofErr w:type="spellEnd"/>
      <w:r>
        <w:t xml:space="preserve"> vergibt und </w:t>
      </w:r>
      <w:proofErr w:type="spellStart"/>
      <w:r>
        <w:t>erloeset</w:t>
      </w:r>
      <w:proofErr w:type="spellEnd"/>
      <w:r>
        <w:t xml:space="preserve"> / wenn er aber </w:t>
      </w:r>
      <w:proofErr w:type="spellStart"/>
      <w:r>
        <w:t>zus</w:t>
      </w:r>
      <w:proofErr w:type="spellEnd"/>
      <w:r>
        <w:t xml:space="preserve"> einen feinden spricht wie Mose </w:t>
      </w:r>
      <w:proofErr w:type="spellStart"/>
      <w:r>
        <w:t>zun</w:t>
      </w:r>
      <w:proofErr w:type="spellEnd"/>
      <w:r>
        <w:t xml:space="preserve"> </w:t>
      </w:r>
      <w:proofErr w:type="spellStart"/>
      <w:r>
        <w:t>Coritern</w:t>
      </w:r>
      <w:proofErr w:type="spellEnd"/>
      <w:r>
        <w:t xml:space="preserve"> Nu. 16. das sich </w:t>
      </w:r>
      <w:proofErr w:type="spellStart"/>
      <w:r>
        <w:t>gottes</w:t>
      </w:r>
      <w:proofErr w:type="spellEnd"/>
      <w:r>
        <w:t xml:space="preserve"> Erdboden </w:t>
      </w:r>
      <w:proofErr w:type="spellStart"/>
      <w:r>
        <w:t>auffthut</w:t>
      </w:r>
      <w:proofErr w:type="spellEnd"/>
      <w:r>
        <w:t xml:space="preserve"> und seine </w:t>
      </w:r>
      <w:proofErr w:type="spellStart"/>
      <w:r>
        <w:t>lesterer</w:t>
      </w:r>
      <w:proofErr w:type="spellEnd"/>
      <w:r>
        <w:t xml:space="preserve"> verschlinget. Wie aber </w:t>
      </w:r>
      <w:proofErr w:type="spellStart"/>
      <w:r>
        <w:t>dis</w:t>
      </w:r>
      <w:proofErr w:type="spellEnd"/>
      <w:r>
        <w:t xml:space="preserve"> </w:t>
      </w:r>
      <w:proofErr w:type="spellStart"/>
      <w:r>
        <w:t>volck</w:t>
      </w:r>
      <w:proofErr w:type="spellEnd"/>
      <w:r>
        <w:t xml:space="preserve"> durchs </w:t>
      </w:r>
      <w:proofErr w:type="spellStart"/>
      <w:r>
        <w:t>gesetz</w:t>
      </w:r>
      <w:proofErr w:type="spellEnd"/>
      <w:r>
        <w:t xml:space="preserve"> in Todes not gefallen keinen andern </w:t>
      </w:r>
      <w:proofErr w:type="spellStart"/>
      <w:r>
        <w:t>grund</w:t>
      </w:r>
      <w:proofErr w:type="spellEnd"/>
      <w:r>
        <w:t xml:space="preserve"> hatte Mosi </w:t>
      </w:r>
      <w:proofErr w:type="spellStart"/>
      <w:r>
        <w:t>zubeichten</w:t>
      </w:r>
      <w:proofErr w:type="spellEnd"/>
      <w:r>
        <w:t xml:space="preserve"> und </w:t>
      </w:r>
      <w:proofErr w:type="spellStart"/>
      <w:r>
        <w:t>zubegeren</w:t>
      </w:r>
      <w:proofErr w:type="spellEnd"/>
      <w:r>
        <w:t xml:space="preserve"> vom fluch des </w:t>
      </w:r>
      <w:proofErr w:type="spellStart"/>
      <w:r>
        <w:t>gesetzs</w:t>
      </w:r>
      <w:proofErr w:type="spellEnd"/>
      <w:r>
        <w:t xml:space="preserve"> </w:t>
      </w:r>
      <w:proofErr w:type="spellStart"/>
      <w:r>
        <w:t>erloest</w:t>
      </w:r>
      <w:proofErr w:type="spellEnd"/>
      <w:r>
        <w:t xml:space="preserve"> </w:t>
      </w:r>
      <w:proofErr w:type="spellStart"/>
      <w:r>
        <w:t>zuwerden</w:t>
      </w:r>
      <w:proofErr w:type="spellEnd"/>
      <w:r>
        <w:t xml:space="preserve"> / denn die hatten Ex. 20. am berge Sinai / </w:t>
      </w:r>
      <w:proofErr w:type="spellStart"/>
      <w:r>
        <w:t>nemlich</w:t>
      </w:r>
      <w:proofErr w:type="spellEnd"/>
      <w:r>
        <w:t xml:space="preserve"> Gottes </w:t>
      </w:r>
      <w:proofErr w:type="spellStart"/>
      <w:r>
        <w:t>gnad</w:t>
      </w:r>
      <w:proofErr w:type="spellEnd"/>
      <w:r>
        <w:t xml:space="preserve"> in CHRISTO versprochen: also hat der Gesetzprediger Mose </w:t>
      </w:r>
      <w:proofErr w:type="spellStart"/>
      <w:r>
        <w:t>gewislich</w:t>
      </w:r>
      <w:proofErr w:type="spellEnd"/>
      <w:r>
        <w:t xml:space="preserve"> keinen andern </w:t>
      </w:r>
      <w:proofErr w:type="spellStart"/>
      <w:r>
        <w:t>grund</w:t>
      </w:r>
      <w:proofErr w:type="spellEnd"/>
      <w:r>
        <w:t xml:space="preserve"> </w:t>
      </w:r>
      <w:proofErr w:type="spellStart"/>
      <w:r>
        <w:t>fur</w:t>
      </w:r>
      <w:proofErr w:type="spellEnd"/>
      <w:r>
        <w:t xml:space="preserve"> das </w:t>
      </w:r>
      <w:proofErr w:type="spellStart"/>
      <w:r>
        <w:t>volck</w:t>
      </w:r>
      <w:proofErr w:type="spellEnd"/>
      <w:r>
        <w:t xml:space="preserve"> </w:t>
      </w:r>
      <w:proofErr w:type="spellStart"/>
      <w:r>
        <w:t>zubitten</w:t>
      </w:r>
      <w:proofErr w:type="spellEnd"/>
      <w:r>
        <w:t xml:space="preserve"> gehabt denn Gottes </w:t>
      </w:r>
      <w:proofErr w:type="spellStart"/>
      <w:r>
        <w:t>zusagunge</w:t>
      </w:r>
      <w:proofErr w:type="spellEnd"/>
      <w:r>
        <w:t xml:space="preserve"> von CHRISTO. </w:t>
      </w:r>
      <w:proofErr w:type="spellStart"/>
      <w:r>
        <w:t>Drumb</w:t>
      </w:r>
      <w:proofErr w:type="spellEnd"/>
      <w:r>
        <w:t xml:space="preserve"> wie Gott mir gibt also </w:t>
      </w:r>
      <w:proofErr w:type="spellStart"/>
      <w:r>
        <w:t>geb</w:t>
      </w:r>
      <w:proofErr w:type="spellEnd"/>
      <w:r>
        <w:t xml:space="preserve"> ich aller </w:t>
      </w:r>
      <w:proofErr w:type="spellStart"/>
      <w:r>
        <w:t>welt</w:t>
      </w:r>
      <w:proofErr w:type="spellEnd"/>
      <w:r>
        <w:t xml:space="preserve"> keinen andern rat wider alles </w:t>
      </w:r>
      <w:proofErr w:type="spellStart"/>
      <w:r>
        <w:t>unglueck</w:t>
      </w:r>
      <w:proofErr w:type="spellEnd"/>
      <w:r>
        <w:t xml:space="preserve"> / denn Gottes </w:t>
      </w:r>
      <w:proofErr w:type="spellStart"/>
      <w:r>
        <w:t>wortt</w:t>
      </w:r>
      <w:proofErr w:type="spellEnd"/>
      <w:r>
        <w:t xml:space="preserve"> und </w:t>
      </w:r>
      <w:proofErr w:type="spellStart"/>
      <w:r>
        <w:t>diener</w:t>
      </w:r>
      <w:proofErr w:type="spellEnd"/>
      <w:r>
        <w:t xml:space="preserve"> </w:t>
      </w:r>
      <w:proofErr w:type="spellStart"/>
      <w:r>
        <w:t>uber</w:t>
      </w:r>
      <w:proofErr w:type="spellEnd"/>
      <w:r>
        <w:t xml:space="preserve"> alles lieben loben ehren. Denn das man Gottes </w:t>
      </w:r>
      <w:proofErr w:type="spellStart"/>
      <w:r>
        <w:t>wortt</w:t>
      </w:r>
      <w:proofErr w:type="spellEnd"/>
      <w:r>
        <w:t xml:space="preserve"> und </w:t>
      </w:r>
      <w:proofErr w:type="spellStart"/>
      <w:r>
        <w:t>diener</w:t>
      </w:r>
      <w:proofErr w:type="spellEnd"/>
      <w:r>
        <w:t xml:space="preserve"> in keinen </w:t>
      </w:r>
      <w:proofErr w:type="spellStart"/>
      <w:r>
        <w:t>wege</w:t>
      </w:r>
      <w:proofErr w:type="spellEnd"/>
      <w:r>
        <w:t xml:space="preserve"> geraten </w:t>
      </w:r>
      <w:proofErr w:type="spellStart"/>
      <w:r>
        <w:t>koenne</w:t>
      </w:r>
      <w:proofErr w:type="spellEnd"/>
      <w:r>
        <w:t xml:space="preserve"> man lebe oder sterbe / erscheinet nicht alleine aus </w:t>
      </w:r>
      <w:proofErr w:type="spellStart"/>
      <w:r>
        <w:t>dises</w:t>
      </w:r>
      <w:proofErr w:type="spellEnd"/>
      <w:r>
        <w:t xml:space="preserve"> </w:t>
      </w:r>
      <w:proofErr w:type="spellStart"/>
      <w:r>
        <w:t>volcks</w:t>
      </w:r>
      <w:proofErr w:type="spellEnd"/>
      <w:r>
        <w:t xml:space="preserve"> </w:t>
      </w:r>
      <w:proofErr w:type="spellStart"/>
      <w:r>
        <w:t>beicht</w:t>
      </w:r>
      <w:proofErr w:type="spellEnd"/>
      <w:r>
        <w:t xml:space="preserve"> und Mosi </w:t>
      </w:r>
      <w:proofErr w:type="spellStart"/>
      <w:r>
        <w:t>gebette</w:t>
      </w:r>
      <w:proofErr w:type="spellEnd"/>
      <w:r>
        <w:t xml:space="preserve"> / damit je </w:t>
      </w:r>
      <w:proofErr w:type="spellStart"/>
      <w:r>
        <w:t>gnug</w:t>
      </w:r>
      <w:proofErr w:type="spellEnd"/>
      <w:r>
        <w:t xml:space="preserve"> </w:t>
      </w:r>
      <w:proofErr w:type="spellStart"/>
      <w:r>
        <w:t>angezeiget</w:t>
      </w:r>
      <w:proofErr w:type="spellEnd"/>
      <w:r>
        <w:t xml:space="preserve"> wird das das </w:t>
      </w:r>
      <w:proofErr w:type="spellStart"/>
      <w:r>
        <w:t>gesetz</w:t>
      </w:r>
      <w:proofErr w:type="spellEnd"/>
      <w:r>
        <w:t xml:space="preserve"> nur ein </w:t>
      </w:r>
      <w:proofErr w:type="spellStart"/>
      <w:r>
        <w:t>zuchtmeister</w:t>
      </w:r>
      <w:proofErr w:type="spellEnd"/>
      <w:r>
        <w:t xml:space="preserve"> ist </w:t>
      </w:r>
      <w:proofErr w:type="spellStart"/>
      <w:r>
        <w:t>auff</w:t>
      </w:r>
      <w:proofErr w:type="spellEnd"/>
      <w:r>
        <w:t xml:space="preserve"> CHRISTUM / sondern auch aus dem folgenden </w:t>
      </w:r>
      <w:proofErr w:type="spellStart"/>
      <w:r>
        <w:t>wortt</w:t>
      </w:r>
      <w:proofErr w:type="spellEnd"/>
      <w:r>
        <w:t xml:space="preserve"> Gottes und Evangelio CHRISTI daraus erscheinet. </w:t>
      </w:r>
    </w:p>
    <w:p w14:paraId="1E80C935" w14:textId="77777777" w:rsidR="00A20E90" w:rsidRDefault="00A20E90" w:rsidP="00A20E90">
      <w:pPr>
        <w:pStyle w:val="berschrift3"/>
      </w:pPr>
      <w:r>
        <w:t xml:space="preserve">Wie Gott die </w:t>
      </w:r>
      <w:proofErr w:type="spellStart"/>
      <w:r>
        <w:t>EherneSchlangen</w:t>
      </w:r>
      <w:proofErr w:type="spellEnd"/>
      <w:r>
        <w:t xml:space="preserve"> zur Figure des Todes CHRISTI </w:t>
      </w:r>
      <w:proofErr w:type="spellStart"/>
      <w:r>
        <w:t>stifftet</w:t>
      </w:r>
      <w:proofErr w:type="spellEnd"/>
      <w:r>
        <w:t>.</w:t>
      </w:r>
    </w:p>
    <w:p w14:paraId="4DB3ACA7" w14:textId="45AC3B63" w:rsidR="00A20E90" w:rsidRDefault="00A20E90" w:rsidP="00A20E90">
      <w:pPr>
        <w:pStyle w:val="StandardWeb"/>
      </w:pPr>
      <w:r>
        <w:t xml:space="preserve">Denn was </w:t>
      </w:r>
      <w:proofErr w:type="spellStart"/>
      <w:r>
        <w:t>wil</w:t>
      </w:r>
      <w:proofErr w:type="spellEnd"/>
      <w:r>
        <w:t xml:space="preserve"> er anders mit </w:t>
      </w:r>
      <w:proofErr w:type="spellStart"/>
      <w:r>
        <w:t>disen</w:t>
      </w:r>
      <w:proofErr w:type="spellEnd"/>
      <w:r>
        <w:t xml:space="preserve"> </w:t>
      </w:r>
      <w:proofErr w:type="spellStart"/>
      <w:r>
        <w:t>wortten</w:t>
      </w:r>
      <w:proofErr w:type="spellEnd"/>
      <w:r>
        <w:t xml:space="preserve"> (</w:t>
      </w:r>
      <w:r>
        <w:rPr>
          <w:rStyle w:val="Fett"/>
          <w:rFonts w:eastAsiaTheme="majorEastAsia"/>
        </w:rPr>
        <w:t xml:space="preserve">da sprach der Herr zu Mose: Mache dir ein </w:t>
      </w:r>
      <w:proofErr w:type="spellStart"/>
      <w:r w:rsidRPr="00A20E90">
        <w:rPr>
          <w:rStyle w:val="Fett"/>
        </w:rPr>
        <w:t>EherneSchlangen</w:t>
      </w:r>
      <w:proofErr w:type="spellEnd"/>
      <w:r>
        <w:rPr>
          <w:rStyle w:val="Fett"/>
          <w:rFonts w:eastAsiaTheme="majorEastAsia"/>
        </w:rPr>
        <w:t xml:space="preserve"> und richte sie zum </w:t>
      </w:r>
      <w:proofErr w:type="spellStart"/>
      <w:r>
        <w:rPr>
          <w:rStyle w:val="Fett"/>
          <w:rFonts w:eastAsiaTheme="majorEastAsia"/>
        </w:rPr>
        <w:t>zeichen</w:t>
      </w:r>
      <w:proofErr w:type="spellEnd"/>
      <w:r>
        <w:rPr>
          <w:rStyle w:val="Fett"/>
          <w:rFonts w:eastAsiaTheme="majorEastAsia"/>
        </w:rPr>
        <w:t xml:space="preserve"> </w:t>
      </w:r>
      <w:proofErr w:type="spellStart"/>
      <w:r>
        <w:rPr>
          <w:rStyle w:val="Fett"/>
          <w:rFonts w:eastAsiaTheme="majorEastAsia"/>
        </w:rPr>
        <w:t>auff</w:t>
      </w:r>
      <w:proofErr w:type="spellEnd"/>
      <w:r>
        <w:t xml:space="preserve">) denn den Gesetzprediger Mosen zu einem Evangelischen Prediger weihen / </w:t>
      </w:r>
      <w:proofErr w:type="spellStart"/>
      <w:r>
        <w:t>auff</w:t>
      </w:r>
      <w:proofErr w:type="spellEnd"/>
      <w:r>
        <w:t xml:space="preserve"> das er </w:t>
      </w:r>
      <w:proofErr w:type="spellStart"/>
      <w:r>
        <w:t>umb</w:t>
      </w:r>
      <w:proofErr w:type="spellEnd"/>
      <w:r>
        <w:t xml:space="preserve"> des willen die </w:t>
      </w:r>
      <w:proofErr w:type="spellStart"/>
      <w:r w:rsidRPr="00A20E90">
        <w:t>EherneSchlangen</w:t>
      </w:r>
      <w:proofErr w:type="spellEnd"/>
      <w:r>
        <w:t xml:space="preserve"> zur Figure des Todes CHRISTI </w:t>
      </w:r>
      <w:proofErr w:type="spellStart"/>
      <w:r>
        <w:t>auffrichte</w:t>
      </w:r>
      <w:proofErr w:type="spellEnd"/>
      <w:r>
        <w:t xml:space="preserve"> / das er damit das Alt Testament </w:t>
      </w:r>
      <w:proofErr w:type="spellStart"/>
      <w:r>
        <w:t>auff</w:t>
      </w:r>
      <w:proofErr w:type="spellEnd"/>
      <w:r>
        <w:t xml:space="preserve"> hebe und das </w:t>
      </w:r>
      <w:proofErr w:type="spellStart"/>
      <w:r>
        <w:t>Newe</w:t>
      </w:r>
      <w:proofErr w:type="spellEnd"/>
      <w:r>
        <w:t xml:space="preserve"> </w:t>
      </w:r>
      <w:proofErr w:type="spellStart"/>
      <w:r>
        <w:t>stiffte</w:t>
      </w:r>
      <w:proofErr w:type="spellEnd"/>
      <w:r>
        <w:t xml:space="preserve"> / und ja niemand hin fort sich unterstehe durchs </w:t>
      </w:r>
      <w:proofErr w:type="spellStart"/>
      <w:r>
        <w:t>gesetz</w:t>
      </w:r>
      <w:proofErr w:type="spellEnd"/>
      <w:r>
        <w:t xml:space="preserve"> on CHRISTUM gerecht </w:t>
      </w:r>
      <w:proofErr w:type="spellStart"/>
      <w:r>
        <w:t>fur</w:t>
      </w:r>
      <w:proofErr w:type="spellEnd"/>
      <w:r>
        <w:t xml:space="preserve"> Gott und selig zu werden. Denn das Gott </w:t>
      </w:r>
      <w:proofErr w:type="spellStart"/>
      <w:r>
        <w:t>solchs</w:t>
      </w:r>
      <w:proofErr w:type="spellEnd"/>
      <w:r>
        <w:t xml:space="preserve"> mit </w:t>
      </w:r>
      <w:proofErr w:type="spellStart"/>
      <w:r>
        <w:t>diser</w:t>
      </w:r>
      <w:proofErr w:type="spellEnd"/>
      <w:r>
        <w:t xml:space="preserve"> </w:t>
      </w:r>
      <w:proofErr w:type="spellStart"/>
      <w:r>
        <w:t>antwort</w:t>
      </w:r>
      <w:proofErr w:type="spellEnd"/>
      <w:r>
        <w:t xml:space="preserve"> Mosi gegeben im Sinne gehabt / beweis ich mit im </w:t>
      </w:r>
      <w:proofErr w:type="spellStart"/>
      <w:r>
        <w:t>selbs</w:t>
      </w:r>
      <w:proofErr w:type="spellEnd"/>
      <w:r>
        <w:t xml:space="preserve"> da er </w:t>
      </w:r>
      <w:proofErr w:type="spellStart"/>
      <w:r>
        <w:t>spriccht</w:t>
      </w:r>
      <w:proofErr w:type="spellEnd"/>
      <w:r>
        <w:t xml:space="preserve"> </w:t>
      </w:r>
      <w:proofErr w:type="spellStart"/>
      <w:r>
        <w:t>Jere</w:t>
      </w:r>
      <w:proofErr w:type="spellEnd"/>
      <w:r>
        <w:t xml:space="preserve">. 31. Ich </w:t>
      </w:r>
      <w:proofErr w:type="spellStart"/>
      <w:r>
        <w:t>wil</w:t>
      </w:r>
      <w:proofErr w:type="spellEnd"/>
      <w:r>
        <w:t xml:space="preserve"> einen </w:t>
      </w:r>
      <w:proofErr w:type="spellStart"/>
      <w:r>
        <w:t>Newen</w:t>
      </w:r>
      <w:proofErr w:type="spellEnd"/>
      <w:r>
        <w:t xml:space="preserve"> Bund machen mit euch / nicht wie ich mit </w:t>
      </w:r>
      <w:proofErr w:type="spellStart"/>
      <w:r>
        <w:t>ewren</w:t>
      </w:r>
      <w:proofErr w:type="spellEnd"/>
      <w:r>
        <w:t xml:space="preserve"> Vettern machte da ich sie aus </w:t>
      </w:r>
      <w:proofErr w:type="spellStart"/>
      <w:r>
        <w:t>Aegypten</w:t>
      </w:r>
      <w:proofErr w:type="spellEnd"/>
      <w:r>
        <w:t xml:space="preserve"> </w:t>
      </w:r>
      <w:proofErr w:type="spellStart"/>
      <w:r>
        <w:t>fueret</w:t>
      </w:r>
      <w:proofErr w:type="spellEnd"/>
      <w:r>
        <w:t xml:space="preserve"> / welchen Bund sie nicht gehalten haben und ich sie zwingen </w:t>
      </w:r>
      <w:proofErr w:type="spellStart"/>
      <w:r>
        <w:t>muste</w:t>
      </w:r>
      <w:proofErr w:type="spellEnd"/>
      <w:r>
        <w:t xml:space="preserve"> / sondern das </w:t>
      </w:r>
      <w:proofErr w:type="spellStart"/>
      <w:r>
        <w:t>sol</w:t>
      </w:r>
      <w:proofErr w:type="spellEnd"/>
      <w:r>
        <w:t xml:space="preserve"> der Bund sein / ich </w:t>
      </w:r>
      <w:proofErr w:type="spellStart"/>
      <w:r>
        <w:t>wil</w:t>
      </w:r>
      <w:proofErr w:type="spellEnd"/>
      <w:r>
        <w:t xml:space="preserve"> mein Gesetz in </w:t>
      </w:r>
      <w:proofErr w:type="spellStart"/>
      <w:r>
        <w:t>ir</w:t>
      </w:r>
      <w:proofErr w:type="spellEnd"/>
      <w:r>
        <w:t xml:space="preserve"> </w:t>
      </w:r>
      <w:proofErr w:type="spellStart"/>
      <w:r>
        <w:t>hertz</w:t>
      </w:r>
      <w:proofErr w:type="spellEnd"/>
      <w:r>
        <w:t xml:space="preserve"> geben und in </w:t>
      </w:r>
      <w:proofErr w:type="spellStart"/>
      <w:r>
        <w:t>iren</w:t>
      </w:r>
      <w:proofErr w:type="spellEnd"/>
      <w:r>
        <w:t xml:space="preserve"> Sinne schreiben / und sie sollen mein </w:t>
      </w:r>
      <w:proofErr w:type="spellStart"/>
      <w:r>
        <w:t>volck</w:t>
      </w:r>
      <w:proofErr w:type="spellEnd"/>
      <w:r>
        <w:t xml:space="preserve"> sein so </w:t>
      </w:r>
      <w:proofErr w:type="spellStart"/>
      <w:r>
        <w:t>wil</w:t>
      </w:r>
      <w:proofErr w:type="spellEnd"/>
      <w:r>
        <w:t xml:space="preserve"> ich </w:t>
      </w:r>
      <w:proofErr w:type="spellStart"/>
      <w:r>
        <w:t>ir</w:t>
      </w:r>
      <w:proofErr w:type="spellEnd"/>
      <w:r>
        <w:t xml:space="preserve"> Gott sein. </w:t>
      </w:r>
      <w:proofErr w:type="spellStart"/>
      <w:r>
        <w:t>Wiewol</w:t>
      </w:r>
      <w:proofErr w:type="spellEnd"/>
      <w:r>
        <w:t xml:space="preserve"> aber Gott </w:t>
      </w:r>
      <w:proofErr w:type="spellStart"/>
      <w:r>
        <w:t>solchs</w:t>
      </w:r>
      <w:proofErr w:type="spellEnd"/>
      <w:r>
        <w:t xml:space="preserve"> in den vorigen </w:t>
      </w:r>
      <w:proofErr w:type="spellStart"/>
      <w:r>
        <w:t>Buechern</w:t>
      </w:r>
      <w:proofErr w:type="spellEnd"/>
      <w:r>
        <w:t xml:space="preserve"> Mosi auch thut / so </w:t>
      </w:r>
      <w:proofErr w:type="spellStart"/>
      <w:r>
        <w:t>geschicht</w:t>
      </w:r>
      <w:proofErr w:type="spellEnd"/>
      <w:r>
        <w:t xml:space="preserve"> es doch hie </w:t>
      </w:r>
      <w:proofErr w:type="spellStart"/>
      <w:r>
        <w:t>auff</w:t>
      </w:r>
      <w:proofErr w:type="spellEnd"/>
      <w:r>
        <w:t xml:space="preserve"> eine </w:t>
      </w:r>
      <w:proofErr w:type="spellStart"/>
      <w:r>
        <w:t>newe</w:t>
      </w:r>
      <w:proofErr w:type="spellEnd"/>
      <w:r>
        <w:t xml:space="preserve"> weise. Denn hie stehet die erste Figure oder </w:t>
      </w:r>
      <w:proofErr w:type="spellStart"/>
      <w:r>
        <w:t>offendliche</w:t>
      </w:r>
      <w:proofErr w:type="spellEnd"/>
      <w:r>
        <w:t xml:space="preserve"> </w:t>
      </w:r>
      <w:proofErr w:type="spellStart"/>
      <w:r>
        <w:t>verheissunge</w:t>
      </w:r>
      <w:proofErr w:type="spellEnd"/>
      <w:r>
        <w:t xml:space="preserve"> vom Creutz Gottes unsers lieben </w:t>
      </w:r>
      <w:proofErr w:type="spellStart"/>
      <w:r>
        <w:t>Hern</w:t>
      </w:r>
      <w:proofErr w:type="spellEnd"/>
      <w:r>
        <w:t xml:space="preserve"> JESU CHRISTI damit Gott alles das in </w:t>
      </w:r>
      <w:proofErr w:type="spellStart"/>
      <w:r>
        <w:t>Himel</w:t>
      </w:r>
      <w:proofErr w:type="spellEnd"/>
      <w:r>
        <w:t xml:space="preserve"> und Erden ist mit sich </w:t>
      </w:r>
      <w:proofErr w:type="spellStart"/>
      <w:r>
        <w:t>selbs</w:t>
      </w:r>
      <w:proofErr w:type="spellEnd"/>
      <w:r>
        <w:t xml:space="preserve"> </w:t>
      </w:r>
      <w:proofErr w:type="spellStart"/>
      <w:r>
        <w:t>versuenet</w:t>
      </w:r>
      <w:proofErr w:type="spellEnd"/>
      <w:r>
        <w:t xml:space="preserve"> hat / als Paulus Col. 1. zeuget. Das aber Gott ein Eherne oder todte Schlangen </w:t>
      </w:r>
      <w:proofErr w:type="spellStart"/>
      <w:r>
        <w:t>auffrichten</w:t>
      </w:r>
      <w:proofErr w:type="spellEnd"/>
      <w:r>
        <w:t xml:space="preserve"> </w:t>
      </w:r>
      <w:proofErr w:type="spellStart"/>
      <w:r>
        <w:t>heist</w:t>
      </w:r>
      <w:proofErr w:type="spellEnd"/>
      <w:r>
        <w:t xml:space="preserve"> / </w:t>
      </w:r>
      <w:proofErr w:type="spellStart"/>
      <w:r>
        <w:t>geschicht</w:t>
      </w:r>
      <w:proofErr w:type="spellEnd"/>
      <w:r>
        <w:t xml:space="preserve"> der lebendigen Schlangen dem </w:t>
      </w:r>
      <w:proofErr w:type="spellStart"/>
      <w:r>
        <w:t>Teuffel</w:t>
      </w:r>
      <w:proofErr w:type="spellEnd"/>
      <w:r>
        <w:t xml:space="preserve"> </w:t>
      </w:r>
      <w:proofErr w:type="spellStart"/>
      <w:r>
        <w:t>zutrotz</w:t>
      </w:r>
      <w:proofErr w:type="spellEnd"/>
      <w:r>
        <w:t xml:space="preserve"> und allen Christen </w:t>
      </w:r>
      <w:proofErr w:type="spellStart"/>
      <w:r>
        <w:t>zutrost</w:t>
      </w:r>
      <w:proofErr w:type="spellEnd"/>
      <w:r>
        <w:t xml:space="preserve">. Denn weil die lebendige Schlange im Sinn hatte CHRISTUM aller Christen </w:t>
      </w:r>
      <w:proofErr w:type="spellStart"/>
      <w:r>
        <w:t>Heupt</w:t>
      </w:r>
      <w:proofErr w:type="spellEnd"/>
      <w:r>
        <w:t xml:space="preserve"> mit </w:t>
      </w:r>
      <w:proofErr w:type="spellStart"/>
      <w:r>
        <w:t>irem</w:t>
      </w:r>
      <w:proofErr w:type="spellEnd"/>
      <w:r>
        <w:t xml:space="preserve"> bisse zu </w:t>
      </w:r>
      <w:proofErr w:type="spellStart"/>
      <w:r>
        <w:t>toedten</w:t>
      </w:r>
      <w:proofErr w:type="spellEnd"/>
      <w:r>
        <w:t xml:space="preserve"> und durch CHRISTI Tod alle Christen ewiglich </w:t>
      </w:r>
      <w:proofErr w:type="spellStart"/>
      <w:r>
        <w:t>zuvertilgen</w:t>
      </w:r>
      <w:proofErr w:type="spellEnd"/>
      <w:r>
        <w:t xml:space="preserve"> / gedacht Gott </w:t>
      </w:r>
      <w:proofErr w:type="spellStart"/>
      <w:r>
        <w:t>widderumb</w:t>
      </w:r>
      <w:proofErr w:type="spellEnd"/>
      <w:r>
        <w:t xml:space="preserve"> an </w:t>
      </w:r>
      <w:proofErr w:type="spellStart"/>
      <w:r>
        <w:t>disem</w:t>
      </w:r>
      <w:proofErr w:type="spellEnd"/>
      <w:r>
        <w:t xml:space="preserve"> </w:t>
      </w:r>
      <w:proofErr w:type="spellStart"/>
      <w:r>
        <w:t>Bislin</w:t>
      </w:r>
      <w:proofErr w:type="spellEnd"/>
      <w:r>
        <w:t xml:space="preserve"> </w:t>
      </w:r>
      <w:proofErr w:type="spellStart"/>
      <w:r>
        <w:t>mustu</w:t>
      </w:r>
      <w:proofErr w:type="spellEnd"/>
      <w:r>
        <w:t xml:space="preserve"> </w:t>
      </w:r>
      <w:proofErr w:type="spellStart"/>
      <w:r>
        <w:t>erworgen</w:t>
      </w:r>
      <w:proofErr w:type="spellEnd"/>
      <w:r>
        <w:t xml:space="preserve"> / und wie </w:t>
      </w:r>
      <w:proofErr w:type="spellStart"/>
      <w:r>
        <w:t>Aherons</w:t>
      </w:r>
      <w:proofErr w:type="spellEnd"/>
      <w:r>
        <w:t xml:space="preserve"> Stabe der </w:t>
      </w:r>
      <w:proofErr w:type="spellStart"/>
      <w:r>
        <w:t>Zeuberer</w:t>
      </w:r>
      <w:proofErr w:type="spellEnd"/>
      <w:r>
        <w:t xml:space="preserve"> </w:t>
      </w:r>
      <w:proofErr w:type="spellStart"/>
      <w:r>
        <w:t>Stebe</w:t>
      </w:r>
      <w:proofErr w:type="spellEnd"/>
      <w:r>
        <w:t xml:space="preserve"> </w:t>
      </w:r>
      <w:proofErr w:type="spellStart"/>
      <w:r>
        <w:t>frasse</w:t>
      </w:r>
      <w:proofErr w:type="spellEnd"/>
      <w:r>
        <w:t xml:space="preserve"> Ex. 7. Also lies er den </w:t>
      </w:r>
      <w:proofErr w:type="spellStart"/>
      <w:r>
        <w:t>Teuffel</w:t>
      </w:r>
      <w:proofErr w:type="spellEnd"/>
      <w:r>
        <w:t xml:space="preserve"> an CHRISTI Tod </w:t>
      </w:r>
      <w:proofErr w:type="spellStart"/>
      <w:r>
        <w:t>erworgen</w:t>
      </w:r>
      <w:proofErr w:type="spellEnd"/>
      <w:r>
        <w:t xml:space="preserve"> und sterben ewiglich / </w:t>
      </w:r>
      <w:proofErr w:type="spellStart"/>
      <w:r>
        <w:t>auff</w:t>
      </w:r>
      <w:proofErr w:type="spellEnd"/>
      <w:r>
        <w:t xml:space="preserve"> das er durch die </w:t>
      </w:r>
      <w:proofErr w:type="spellStart"/>
      <w:r>
        <w:t>Aufferstehung</w:t>
      </w:r>
      <w:proofErr w:type="spellEnd"/>
      <w:r>
        <w:t xml:space="preserve"> CHRISTI alle Christen am </w:t>
      </w:r>
      <w:proofErr w:type="spellStart"/>
      <w:r>
        <w:t>Juengstentage</w:t>
      </w:r>
      <w:proofErr w:type="spellEnd"/>
      <w:r>
        <w:t xml:space="preserve"> </w:t>
      </w:r>
      <w:proofErr w:type="spellStart"/>
      <w:r>
        <w:t>aufferweckt</w:t>
      </w:r>
      <w:proofErr w:type="spellEnd"/>
      <w:r>
        <w:t xml:space="preserve"> und wie CHRISTUM ewiglebend </w:t>
      </w:r>
      <w:proofErr w:type="spellStart"/>
      <w:r>
        <w:t>machete</w:t>
      </w:r>
      <w:proofErr w:type="spellEnd"/>
      <w:r>
        <w:t xml:space="preserve"> / nachdem er </w:t>
      </w:r>
      <w:proofErr w:type="spellStart"/>
      <w:r>
        <w:t>verheissen</w:t>
      </w:r>
      <w:proofErr w:type="spellEnd"/>
      <w:r>
        <w:t xml:space="preserve"> hat durch den Propheten in welchem er spricht / </w:t>
      </w:r>
      <w:proofErr w:type="spellStart"/>
      <w:r>
        <w:t>nemlich</w:t>
      </w:r>
      <w:proofErr w:type="spellEnd"/>
      <w:r>
        <w:t xml:space="preserve"> Hose. 13. Tod ich </w:t>
      </w:r>
      <w:proofErr w:type="spellStart"/>
      <w:r>
        <w:t>wil</w:t>
      </w:r>
      <w:proofErr w:type="spellEnd"/>
      <w:r>
        <w:t xml:space="preserve"> dir eine plage sein / ich </w:t>
      </w:r>
      <w:proofErr w:type="spellStart"/>
      <w:r>
        <w:t>wil</w:t>
      </w:r>
      <w:proofErr w:type="spellEnd"/>
      <w:r>
        <w:t xml:space="preserve"> sie von der </w:t>
      </w:r>
      <w:proofErr w:type="spellStart"/>
      <w:r>
        <w:t>hand</w:t>
      </w:r>
      <w:proofErr w:type="spellEnd"/>
      <w:r>
        <w:t xml:space="preserve"> des </w:t>
      </w:r>
      <w:proofErr w:type="spellStart"/>
      <w:r>
        <w:t>todes</w:t>
      </w:r>
      <w:proofErr w:type="spellEnd"/>
      <w:r>
        <w:t xml:space="preserve"> </w:t>
      </w:r>
      <w:proofErr w:type="spellStart"/>
      <w:r>
        <w:t>erloesen</w:t>
      </w:r>
      <w:proofErr w:type="spellEnd"/>
      <w:r>
        <w:t xml:space="preserve">. Und </w:t>
      </w:r>
      <w:proofErr w:type="spellStart"/>
      <w:r>
        <w:t>gewislich</w:t>
      </w:r>
      <w:proofErr w:type="spellEnd"/>
      <w:r>
        <w:t xml:space="preserve"> ist Paulus auch dieser </w:t>
      </w:r>
      <w:proofErr w:type="spellStart"/>
      <w:r>
        <w:t>meinung</w:t>
      </w:r>
      <w:proofErr w:type="spellEnd"/>
      <w:r>
        <w:t xml:space="preserve"> da er spricht Ro. 8. Das dem </w:t>
      </w:r>
      <w:proofErr w:type="spellStart"/>
      <w:r>
        <w:t>gesetz</w:t>
      </w:r>
      <w:proofErr w:type="spellEnd"/>
      <w:r>
        <w:t xml:space="preserve"> </w:t>
      </w:r>
      <w:proofErr w:type="spellStart"/>
      <w:r>
        <w:t>unmueglich</w:t>
      </w:r>
      <w:proofErr w:type="spellEnd"/>
      <w:r>
        <w:t xml:space="preserve"> war das </w:t>
      </w:r>
      <w:proofErr w:type="spellStart"/>
      <w:r>
        <w:t>thette</w:t>
      </w:r>
      <w:proofErr w:type="spellEnd"/>
      <w:r>
        <w:t xml:space="preserve"> Gott und sandte seinen Son in der </w:t>
      </w:r>
      <w:proofErr w:type="spellStart"/>
      <w:r>
        <w:t>gestalt</w:t>
      </w:r>
      <w:proofErr w:type="spellEnd"/>
      <w:r>
        <w:t xml:space="preserve"> des </w:t>
      </w:r>
      <w:proofErr w:type="spellStart"/>
      <w:r>
        <w:t>suendlichen</w:t>
      </w:r>
      <w:proofErr w:type="spellEnd"/>
      <w:r>
        <w:t xml:space="preserve"> </w:t>
      </w:r>
      <w:proofErr w:type="spellStart"/>
      <w:r>
        <w:t>fleischs</w:t>
      </w:r>
      <w:proofErr w:type="spellEnd"/>
      <w:r>
        <w:t xml:space="preserve"> und </w:t>
      </w:r>
      <w:proofErr w:type="spellStart"/>
      <w:r>
        <w:t>verdampt</w:t>
      </w:r>
      <w:proofErr w:type="spellEnd"/>
      <w:r>
        <w:t xml:space="preserve"> die </w:t>
      </w:r>
      <w:proofErr w:type="spellStart"/>
      <w:r>
        <w:t>suend</w:t>
      </w:r>
      <w:proofErr w:type="spellEnd"/>
      <w:r>
        <w:t xml:space="preserve"> im </w:t>
      </w:r>
      <w:proofErr w:type="spellStart"/>
      <w:r>
        <w:t>fleisch</w:t>
      </w:r>
      <w:proofErr w:type="spellEnd"/>
      <w:r>
        <w:t xml:space="preserve"> durch </w:t>
      </w:r>
      <w:proofErr w:type="spellStart"/>
      <w:r>
        <w:t>Suend</w:t>
      </w:r>
      <w:proofErr w:type="spellEnd"/>
      <w:r>
        <w:t xml:space="preserve"> / </w:t>
      </w:r>
      <w:proofErr w:type="spellStart"/>
      <w:r>
        <w:t>auff</w:t>
      </w:r>
      <w:proofErr w:type="spellEnd"/>
      <w:r>
        <w:t xml:space="preserve"> das die </w:t>
      </w:r>
      <w:proofErr w:type="spellStart"/>
      <w:r>
        <w:t>gerechtickeit</w:t>
      </w:r>
      <w:proofErr w:type="spellEnd"/>
      <w:r>
        <w:t xml:space="preserve"> vom </w:t>
      </w:r>
      <w:proofErr w:type="spellStart"/>
      <w:r>
        <w:t>gestz</w:t>
      </w:r>
      <w:proofErr w:type="spellEnd"/>
      <w:r>
        <w:t xml:space="preserve"> </w:t>
      </w:r>
      <w:proofErr w:type="spellStart"/>
      <w:r>
        <w:t>erfoddert</w:t>
      </w:r>
      <w:proofErr w:type="spellEnd"/>
      <w:r>
        <w:t xml:space="preserve"> in uns </w:t>
      </w:r>
      <w:proofErr w:type="spellStart"/>
      <w:r>
        <w:t>erfuellet</w:t>
      </w:r>
      <w:proofErr w:type="spellEnd"/>
      <w:r>
        <w:t xml:space="preserve"> </w:t>
      </w:r>
      <w:proofErr w:type="spellStart"/>
      <w:r>
        <w:t>wuerde</w:t>
      </w:r>
      <w:proofErr w:type="spellEnd"/>
      <w:r>
        <w:t xml:space="preserve"> / die wir nicht nach dem </w:t>
      </w:r>
      <w:proofErr w:type="spellStart"/>
      <w:r>
        <w:t>fleisch</w:t>
      </w:r>
      <w:proofErr w:type="spellEnd"/>
      <w:r>
        <w:t xml:space="preserve"> wandeln / sondern nach dem geist. Das aber Gott </w:t>
      </w:r>
      <w:proofErr w:type="spellStart"/>
      <w:r>
        <w:t>dise</w:t>
      </w:r>
      <w:proofErr w:type="spellEnd"/>
      <w:r>
        <w:t xml:space="preserve"> Eherne oder todte Schlange </w:t>
      </w:r>
      <w:proofErr w:type="spellStart"/>
      <w:r>
        <w:t>darumb</w:t>
      </w:r>
      <w:proofErr w:type="spellEnd"/>
      <w:r>
        <w:t xml:space="preserve"> </w:t>
      </w:r>
      <w:proofErr w:type="spellStart"/>
      <w:r>
        <w:t>auffrichten</w:t>
      </w:r>
      <w:proofErr w:type="spellEnd"/>
      <w:r>
        <w:t xml:space="preserve"> </w:t>
      </w:r>
      <w:proofErr w:type="spellStart"/>
      <w:r>
        <w:t>heisse</w:t>
      </w:r>
      <w:proofErr w:type="spellEnd"/>
      <w:r>
        <w:t xml:space="preserve"> / das sie ein </w:t>
      </w:r>
      <w:proofErr w:type="spellStart"/>
      <w:r>
        <w:t>zeichen</w:t>
      </w:r>
      <w:proofErr w:type="spellEnd"/>
      <w:r>
        <w:t xml:space="preserve"> und Figure </w:t>
      </w:r>
      <w:proofErr w:type="spellStart"/>
      <w:r>
        <w:t>seie</w:t>
      </w:r>
      <w:proofErr w:type="spellEnd"/>
      <w:r>
        <w:t xml:space="preserve"> des lebendigen </w:t>
      </w:r>
      <w:proofErr w:type="spellStart"/>
      <w:r>
        <w:t>gottes</w:t>
      </w:r>
      <w:proofErr w:type="spellEnd"/>
      <w:r>
        <w:t xml:space="preserve"> </w:t>
      </w:r>
      <w:proofErr w:type="spellStart"/>
      <w:r>
        <w:t>Sones</w:t>
      </w:r>
      <w:proofErr w:type="spellEnd"/>
      <w:r>
        <w:t xml:space="preserve"> am Creutz gestorben / beweis ich nicht alleine mit </w:t>
      </w:r>
      <w:proofErr w:type="spellStart"/>
      <w:r>
        <w:t>disem</w:t>
      </w:r>
      <w:proofErr w:type="spellEnd"/>
      <w:r>
        <w:t xml:space="preserve"> </w:t>
      </w:r>
      <w:proofErr w:type="spellStart"/>
      <w:r>
        <w:t>wortt</w:t>
      </w:r>
      <w:proofErr w:type="spellEnd"/>
      <w:r>
        <w:t xml:space="preserve"> </w:t>
      </w:r>
      <w:proofErr w:type="spellStart"/>
      <w:r>
        <w:t>gottes</w:t>
      </w:r>
      <w:proofErr w:type="spellEnd"/>
      <w:r>
        <w:t xml:space="preserve"> (richtet sie </w:t>
      </w:r>
      <w:proofErr w:type="spellStart"/>
      <w:r>
        <w:t>auff</w:t>
      </w:r>
      <w:proofErr w:type="spellEnd"/>
      <w:r>
        <w:t xml:space="preserve"> zum </w:t>
      </w:r>
      <w:proofErr w:type="spellStart"/>
      <w:r>
        <w:t>zeichen</w:t>
      </w:r>
      <w:proofErr w:type="spellEnd"/>
      <w:r>
        <w:t xml:space="preserve">) sondern auch mit CHRISTO </w:t>
      </w:r>
      <w:proofErr w:type="spellStart"/>
      <w:r>
        <w:t>selbs</w:t>
      </w:r>
      <w:proofErr w:type="spellEnd"/>
      <w:r>
        <w:t xml:space="preserve"> da er spricht Jo. 3. Wie Mose die Schlangen in der </w:t>
      </w:r>
      <w:proofErr w:type="spellStart"/>
      <w:r>
        <w:t>wuesten</w:t>
      </w:r>
      <w:proofErr w:type="spellEnd"/>
      <w:r>
        <w:t xml:space="preserve"> </w:t>
      </w:r>
      <w:proofErr w:type="spellStart"/>
      <w:r>
        <w:t>erhoehete</w:t>
      </w:r>
      <w:proofErr w:type="spellEnd"/>
      <w:r>
        <w:t xml:space="preserve">: also </w:t>
      </w:r>
      <w:proofErr w:type="spellStart"/>
      <w:r>
        <w:t>mus</w:t>
      </w:r>
      <w:proofErr w:type="spellEnd"/>
      <w:r>
        <w:t xml:space="preserve"> des </w:t>
      </w:r>
      <w:proofErr w:type="spellStart"/>
      <w:r>
        <w:t>menschen</w:t>
      </w:r>
      <w:proofErr w:type="spellEnd"/>
      <w:r>
        <w:t xml:space="preserve"> Son </w:t>
      </w:r>
      <w:proofErr w:type="spellStart"/>
      <w:r>
        <w:t>erhoehet</w:t>
      </w:r>
      <w:proofErr w:type="spellEnd"/>
      <w:r>
        <w:t xml:space="preserve"> werden / </w:t>
      </w:r>
      <w:proofErr w:type="spellStart"/>
      <w:r>
        <w:t>auff</w:t>
      </w:r>
      <w:proofErr w:type="spellEnd"/>
      <w:r>
        <w:t xml:space="preserve"> das alle die an In </w:t>
      </w:r>
      <w:proofErr w:type="spellStart"/>
      <w:r>
        <w:t>glewben</w:t>
      </w:r>
      <w:proofErr w:type="spellEnd"/>
      <w:r>
        <w:t xml:space="preserve"> nicht </w:t>
      </w:r>
      <w:proofErr w:type="spellStart"/>
      <w:r>
        <w:t>verlorn</w:t>
      </w:r>
      <w:proofErr w:type="spellEnd"/>
      <w:r>
        <w:t xml:space="preserve"> werden sondern das </w:t>
      </w:r>
      <w:proofErr w:type="spellStart"/>
      <w:r>
        <w:t>ewigeleben</w:t>
      </w:r>
      <w:proofErr w:type="spellEnd"/>
      <w:r>
        <w:t xml:space="preserve"> haben. </w:t>
      </w:r>
      <w:proofErr w:type="spellStart"/>
      <w:r>
        <w:t>Drumb</w:t>
      </w:r>
      <w:proofErr w:type="spellEnd"/>
      <w:r>
        <w:t xml:space="preserve"> wie CHRISTUS hie / das auch </w:t>
      </w:r>
      <w:proofErr w:type="spellStart"/>
      <w:r>
        <w:t>gott</w:t>
      </w:r>
      <w:proofErr w:type="spellEnd"/>
      <w:r>
        <w:t xml:space="preserve"> mit </w:t>
      </w:r>
      <w:proofErr w:type="spellStart"/>
      <w:r>
        <w:t>disem</w:t>
      </w:r>
      <w:proofErr w:type="spellEnd"/>
      <w:r>
        <w:t xml:space="preserve"> </w:t>
      </w:r>
      <w:proofErr w:type="spellStart"/>
      <w:r>
        <w:t>auffrichten</w:t>
      </w:r>
      <w:proofErr w:type="spellEnd"/>
      <w:r>
        <w:t xml:space="preserve"> der Eherne Schlangen im Sinne gehabt alle </w:t>
      </w:r>
      <w:proofErr w:type="spellStart"/>
      <w:r>
        <w:t>glewbigen</w:t>
      </w:r>
      <w:proofErr w:type="spellEnd"/>
      <w:r>
        <w:t xml:space="preserve"> vom </w:t>
      </w:r>
      <w:proofErr w:type="spellStart"/>
      <w:r>
        <w:t>gesetz</w:t>
      </w:r>
      <w:proofErr w:type="spellEnd"/>
      <w:r>
        <w:t xml:space="preserve"> </w:t>
      </w:r>
      <w:proofErr w:type="spellStart"/>
      <w:r>
        <w:t>Suend</w:t>
      </w:r>
      <w:proofErr w:type="spellEnd"/>
      <w:r>
        <w:t xml:space="preserve"> Tod </w:t>
      </w:r>
      <w:proofErr w:type="spellStart"/>
      <w:r>
        <w:t>Teuffel</w:t>
      </w:r>
      <w:proofErr w:type="spellEnd"/>
      <w:r>
        <w:t xml:space="preserve"> Hell </w:t>
      </w:r>
      <w:proofErr w:type="spellStart"/>
      <w:r>
        <w:t>zuerloesen</w:t>
      </w:r>
      <w:proofErr w:type="spellEnd"/>
      <w:r>
        <w:t xml:space="preserve"> und das Ewige leben on verdienst zugeben / bezeuge ich auch </w:t>
      </w:r>
      <w:proofErr w:type="spellStart"/>
      <w:r>
        <w:t>mt</w:t>
      </w:r>
      <w:proofErr w:type="spellEnd"/>
      <w:r>
        <w:t xml:space="preserve"> S. Paulo da er spricht Gal. 3. CHRISTUS hat uns </w:t>
      </w:r>
      <w:proofErr w:type="spellStart"/>
      <w:r>
        <w:t>erloest</w:t>
      </w:r>
      <w:proofErr w:type="spellEnd"/>
      <w:r>
        <w:t xml:space="preserve"> vom fluch des </w:t>
      </w:r>
      <w:proofErr w:type="spellStart"/>
      <w:r>
        <w:t>gesetzs</w:t>
      </w:r>
      <w:proofErr w:type="spellEnd"/>
      <w:r>
        <w:t xml:space="preserve"> / da er ward </w:t>
      </w:r>
      <w:proofErr w:type="spellStart"/>
      <w:r>
        <w:t>fur</w:t>
      </w:r>
      <w:proofErr w:type="spellEnd"/>
      <w:r>
        <w:t xml:space="preserve"> uns ein fluch am Creutz / wie geschrieben stehet / Verflucht ist ein </w:t>
      </w:r>
      <w:proofErr w:type="spellStart"/>
      <w:r>
        <w:t>gehenckter</w:t>
      </w:r>
      <w:proofErr w:type="spellEnd"/>
      <w:r>
        <w:t xml:space="preserve"> bei Gott. </w:t>
      </w:r>
    </w:p>
    <w:p w14:paraId="00F35791" w14:textId="77777777" w:rsidR="00A20E90" w:rsidRDefault="00A20E90" w:rsidP="00A20E90">
      <w:pPr>
        <w:pStyle w:val="StandardWeb"/>
      </w:pPr>
      <w:r>
        <w:t xml:space="preserve">Sintemal aber die Zeichen niemand gerecht und selig machen / sondern </w:t>
      </w:r>
      <w:proofErr w:type="spellStart"/>
      <w:r>
        <w:t>gottes</w:t>
      </w:r>
      <w:proofErr w:type="spellEnd"/>
      <w:r>
        <w:t xml:space="preserve"> </w:t>
      </w:r>
      <w:proofErr w:type="spellStart"/>
      <w:r>
        <w:t>wortt</w:t>
      </w:r>
      <w:proofErr w:type="spellEnd"/>
      <w:r>
        <w:t xml:space="preserve"> an die </w:t>
      </w:r>
      <w:proofErr w:type="spellStart"/>
      <w:r>
        <w:t>zeichen</w:t>
      </w:r>
      <w:proofErr w:type="spellEnd"/>
      <w:r>
        <w:t xml:space="preserve"> gebunden (wie auch die </w:t>
      </w:r>
      <w:proofErr w:type="spellStart"/>
      <w:r>
        <w:t>zeichen</w:t>
      </w:r>
      <w:proofErr w:type="spellEnd"/>
      <w:r>
        <w:t xml:space="preserve"> des </w:t>
      </w:r>
      <w:proofErr w:type="spellStart"/>
      <w:r>
        <w:t>Newen</w:t>
      </w:r>
      <w:proofErr w:type="spellEnd"/>
      <w:r>
        <w:t xml:space="preserve"> Testaments on </w:t>
      </w:r>
      <w:proofErr w:type="spellStart"/>
      <w:r>
        <w:t>gotts</w:t>
      </w:r>
      <w:proofErr w:type="spellEnd"/>
      <w:r>
        <w:t xml:space="preserve"> </w:t>
      </w:r>
      <w:proofErr w:type="spellStart"/>
      <w:r>
        <w:t>wortt</w:t>
      </w:r>
      <w:proofErr w:type="spellEnd"/>
      <w:r>
        <w:t xml:space="preserve"> und geist niemand </w:t>
      </w:r>
      <w:proofErr w:type="spellStart"/>
      <w:r>
        <w:t>helffen</w:t>
      </w:r>
      <w:proofErr w:type="spellEnd"/>
      <w:r>
        <w:t xml:space="preserve">) so </w:t>
      </w:r>
      <w:proofErr w:type="spellStart"/>
      <w:r>
        <w:t>hefftet</w:t>
      </w:r>
      <w:proofErr w:type="spellEnd"/>
      <w:r>
        <w:t xml:space="preserve"> Gott hie an die Eherne Schlangen ein lebendig </w:t>
      </w:r>
      <w:proofErr w:type="spellStart"/>
      <w:r>
        <w:t>wortt</w:t>
      </w:r>
      <w:proofErr w:type="spellEnd"/>
      <w:r>
        <w:t xml:space="preserve"> damit er (wie gesagt) das Alt Testament </w:t>
      </w:r>
      <w:proofErr w:type="spellStart"/>
      <w:r>
        <w:t>auff</w:t>
      </w:r>
      <w:proofErr w:type="spellEnd"/>
      <w:r>
        <w:t xml:space="preserve"> hebet und das </w:t>
      </w:r>
      <w:proofErr w:type="spellStart"/>
      <w:r>
        <w:t>newe</w:t>
      </w:r>
      <w:proofErr w:type="spellEnd"/>
      <w:r>
        <w:t xml:space="preserve"> einsetzt. So last uns </w:t>
      </w:r>
      <w:proofErr w:type="spellStart"/>
      <w:r>
        <w:t>hoeren</w:t>
      </w:r>
      <w:proofErr w:type="spellEnd"/>
      <w:r>
        <w:t xml:space="preserve">. </w:t>
      </w:r>
    </w:p>
    <w:p w14:paraId="12730170" w14:textId="77777777" w:rsidR="00A20E90" w:rsidRDefault="00A20E90" w:rsidP="00A20E90">
      <w:pPr>
        <w:pStyle w:val="berschrift3"/>
      </w:pPr>
      <w:r>
        <w:t>Wie Mose nach dem Gesetz das Evangelion von CHRISTO prediget.</w:t>
      </w:r>
    </w:p>
    <w:p w14:paraId="610ADC29" w14:textId="35690D1D" w:rsidR="00A20E90" w:rsidRDefault="00A20E90" w:rsidP="00A20E90">
      <w:pPr>
        <w:pStyle w:val="StandardWeb"/>
      </w:pPr>
      <w:r>
        <w:t xml:space="preserve">Denn in </w:t>
      </w:r>
      <w:proofErr w:type="spellStart"/>
      <w:r>
        <w:t>disen</w:t>
      </w:r>
      <w:proofErr w:type="spellEnd"/>
      <w:r>
        <w:t xml:space="preserve"> </w:t>
      </w:r>
      <w:proofErr w:type="spellStart"/>
      <w:r>
        <w:t>wortten</w:t>
      </w:r>
      <w:proofErr w:type="spellEnd"/>
      <w:r>
        <w:t xml:space="preserve"> (Wer gebissen ist und </w:t>
      </w:r>
      <w:proofErr w:type="spellStart"/>
      <w:r>
        <w:t>sihet</w:t>
      </w:r>
      <w:proofErr w:type="spellEnd"/>
      <w:r>
        <w:t xml:space="preserve"> die Eherne Schlangen an der </w:t>
      </w:r>
      <w:proofErr w:type="spellStart"/>
      <w:r>
        <w:t>sol</w:t>
      </w:r>
      <w:proofErr w:type="spellEnd"/>
      <w:r>
        <w:t xml:space="preserve"> leben) </w:t>
      </w:r>
      <w:proofErr w:type="spellStart"/>
      <w:r>
        <w:t>ligt</w:t>
      </w:r>
      <w:proofErr w:type="spellEnd"/>
      <w:r>
        <w:t xml:space="preserve"> das </w:t>
      </w:r>
      <w:proofErr w:type="spellStart"/>
      <w:r>
        <w:t>Newe</w:t>
      </w:r>
      <w:proofErr w:type="spellEnd"/>
      <w:r>
        <w:t xml:space="preserve"> Testament oder </w:t>
      </w:r>
      <w:proofErr w:type="spellStart"/>
      <w:r>
        <w:t>erfuellung</w:t>
      </w:r>
      <w:proofErr w:type="spellEnd"/>
      <w:r>
        <w:t xml:space="preserve"> des Alten </w:t>
      </w:r>
      <w:proofErr w:type="spellStart"/>
      <w:r>
        <w:t>auff</w:t>
      </w:r>
      <w:proofErr w:type="spellEnd"/>
      <w:r>
        <w:t xml:space="preserve"> einem </w:t>
      </w:r>
      <w:proofErr w:type="spellStart"/>
      <w:r>
        <w:t>hauffen</w:t>
      </w:r>
      <w:proofErr w:type="spellEnd"/>
      <w:r>
        <w:t xml:space="preserve">. Denn sehet doch wie meisterlich Gott </w:t>
      </w:r>
      <w:proofErr w:type="spellStart"/>
      <w:r>
        <w:t>selbs</w:t>
      </w:r>
      <w:proofErr w:type="spellEnd"/>
      <w:r>
        <w:t xml:space="preserve"> hie </w:t>
      </w:r>
      <w:proofErr w:type="spellStart"/>
      <w:r>
        <w:t>leret</w:t>
      </w:r>
      <w:proofErr w:type="spellEnd"/>
      <w:r>
        <w:t xml:space="preserve"> was </w:t>
      </w:r>
      <w:proofErr w:type="spellStart"/>
      <w:r>
        <w:t>fur</w:t>
      </w:r>
      <w:proofErr w:type="spellEnd"/>
      <w:r>
        <w:t xml:space="preserve"> ein unterschied </w:t>
      </w:r>
      <w:proofErr w:type="spellStart"/>
      <w:r>
        <w:t>seie</w:t>
      </w:r>
      <w:proofErr w:type="spellEnd"/>
      <w:r>
        <w:t xml:space="preserve"> zwischen Gesetz und Evangelion / und das keine bessere noch gewisser </w:t>
      </w:r>
      <w:proofErr w:type="spellStart"/>
      <w:r>
        <w:t>Ertzneie</w:t>
      </w:r>
      <w:proofErr w:type="spellEnd"/>
      <w:r>
        <w:t xml:space="preserve"> </w:t>
      </w:r>
      <w:proofErr w:type="spellStart"/>
      <w:r>
        <w:t>seie</w:t>
      </w:r>
      <w:proofErr w:type="spellEnd"/>
      <w:r>
        <w:t xml:space="preserve"> </w:t>
      </w:r>
      <w:proofErr w:type="spellStart"/>
      <w:r>
        <w:t>widder</w:t>
      </w:r>
      <w:proofErr w:type="spellEnd"/>
      <w:r>
        <w:t xml:space="preserve"> alle </w:t>
      </w:r>
      <w:proofErr w:type="spellStart"/>
      <w:r>
        <w:t>fewrige</w:t>
      </w:r>
      <w:proofErr w:type="spellEnd"/>
      <w:r>
        <w:t xml:space="preserve"> Schlangen </w:t>
      </w:r>
      <w:proofErr w:type="spellStart"/>
      <w:r>
        <w:t>Pestilentz</w:t>
      </w:r>
      <w:proofErr w:type="spellEnd"/>
      <w:r>
        <w:t xml:space="preserve"> Welt </w:t>
      </w:r>
      <w:proofErr w:type="spellStart"/>
      <w:r>
        <w:t>Teuffel</w:t>
      </w:r>
      <w:proofErr w:type="spellEnd"/>
      <w:r>
        <w:t xml:space="preserve"> Tod Helle / denn CHRISTUS am Creutz </w:t>
      </w:r>
      <w:proofErr w:type="spellStart"/>
      <w:r>
        <w:t>fur</w:t>
      </w:r>
      <w:proofErr w:type="spellEnd"/>
      <w:r>
        <w:t xml:space="preserve"> unsere </w:t>
      </w:r>
      <w:proofErr w:type="spellStart"/>
      <w:r>
        <w:t>Suende</w:t>
      </w:r>
      <w:proofErr w:type="spellEnd"/>
      <w:r>
        <w:t xml:space="preserve"> gestorben und durch die Eherne Schlangen </w:t>
      </w:r>
      <w:proofErr w:type="spellStart"/>
      <w:r>
        <w:t>bedeuttet</w:t>
      </w:r>
      <w:proofErr w:type="spellEnd"/>
      <w:r>
        <w:t xml:space="preserve">. </w:t>
      </w:r>
      <w:proofErr w:type="spellStart"/>
      <w:r>
        <w:t>Wiewol</w:t>
      </w:r>
      <w:proofErr w:type="spellEnd"/>
      <w:r>
        <w:t xml:space="preserve"> aber hie von den </w:t>
      </w:r>
      <w:proofErr w:type="spellStart"/>
      <w:r>
        <w:t>Fewrigen</w:t>
      </w:r>
      <w:proofErr w:type="spellEnd"/>
      <w:r>
        <w:t xml:space="preserve"> Schlangen gebissen sein / </w:t>
      </w:r>
      <w:proofErr w:type="spellStart"/>
      <w:r>
        <w:t>heist</w:t>
      </w:r>
      <w:proofErr w:type="spellEnd"/>
      <w:r>
        <w:t xml:space="preserve"> / die so von Schlangen gebissen </w:t>
      </w:r>
      <w:proofErr w:type="spellStart"/>
      <w:r>
        <w:t>fewrrot</w:t>
      </w:r>
      <w:proofErr w:type="spellEnd"/>
      <w:r>
        <w:t xml:space="preserve"> werden und </w:t>
      </w:r>
      <w:proofErr w:type="spellStart"/>
      <w:r>
        <w:t>fur</w:t>
      </w:r>
      <w:proofErr w:type="spellEnd"/>
      <w:r>
        <w:t xml:space="preserve"> </w:t>
      </w:r>
      <w:proofErr w:type="spellStart"/>
      <w:r>
        <w:t>hitze</w:t>
      </w:r>
      <w:proofErr w:type="spellEnd"/>
      <w:r>
        <w:t xml:space="preserve"> sterben als in der </w:t>
      </w:r>
      <w:proofErr w:type="spellStart"/>
      <w:r>
        <w:t>Pestilentz</w:t>
      </w:r>
      <w:proofErr w:type="spellEnd"/>
      <w:r>
        <w:t xml:space="preserve"> </w:t>
      </w:r>
      <w:proofErr w:type="spellStart"/>
      <w:r>
        <w:t>geschicht</w:t>
      </w:r>
      <w:proofErr w:type="spellEnd"/>
      <w:r>
        <w:t xml:space="preserve"> / so </w:t>
      </w:r>
      <w:proofErr w:type="spellStart"/>
      <w:r>
        <w:t>heist</w:t>
      </w:r>
      <w:proofErr w:type="spellEnd"/>
      <w:r>
        <w:t xml:space="preserve"> doch auch von den </w:t>
      </w:r>
      <w:proofErr w:type="spellStart"/>
      <w:r>
        <w:t>fewrigen</w:t>
      </w:r>
      <w:proofErr w:type="spellEnd"/>
      <w:r>
        <w:t xml:space="preserve"> Schlangen gebissen werden / von des </w:t>
      </w:r>
      <w:proofErr w:type="spellStart"/>
      <w:r>
        <w:t>Teuffels</w:t>
      </w:r>
      <w:proofErr w:type="spellEnd"/>
      <w:r>
        <w:t xml:space="preserve"> </w:t>
      </w:r>
      <w:proofErr w:type="spellStart"/>
      <w:r>
        <w:t>Fewr</w:t>
      </w:r>
      <w:proofErr w:type="spellEnd"/>
      <w:r>
        <w:t xml:space="preserve">-Pfeilen geschossen und </w:t>
      </w:r>
      <w:proofErr w:type="spellStart"/>
      <w:r>
        <w:t>angezuendet</w:t>
      </w:r>
      <w:proofErr w:type="spellEnd"/>
      <w:r>
        <w:t xml:space="preserve"> werden </w:t>
      </w:r>
      <w:proofErr w:type="spellStart"/>
      <w:r>
        <w:t>zudencken</w:t>
      </w:r>
      <w:proofErr w:type="spellEnd"/>
      <w:r>
        <w:t xml:space="preserve"> reden thun wider Gotts </w:t>
      </w:r>
      <w:proofErr w:type="spellStart"/>
      <w:r>
        <w:t>wortt</w:t>
      </w:r>
      <w:proofErr w:type="spellEnd"/>
      <w:r>
        <w:t xml:space="preserve"> und </w:t>
      </w:r>
      <w:proofErr w:type="spellStart"/>
      <w:r>
        <w:t>diener</w:t>
      </w:r>
      <w:proofErr w:type="spellEnd"/>
      <w:r>
        <w:t xml:space="preserve"> und dadurch Gott </w:t>
      </w:r>
      <w:proofErr w:type="spellStart"/>
      <w:r>
        <w:t>ursach</w:t>
      </w:r>
      <w:proofErr w:type="spellEnd"/>
      <w:r>
        <w:t xml:space="preserve"> geben ein sterben </w:t>
      </w:r>
      <w:proofErr w:type="spellStart"/>
      <w:r>
        <w:t>komen</w:t>
      </w:r>
      <w:proofErr w:type="spellEnd"/>
      <w:r>
        <w:t xml:space="preserve"> zulassen. </w:t>
      </w:r>
      <w:proofErr w:type="spellStart"/>
      <w:r>
        <w:t>Sihe</w:t>
      </w:r>
      <w:proofErr w:type="spellEnd"/>
      <w:r>
        <w:t xml:space="preserve"> </w:t>
      </w:r>
      <w:proofErr w:type="spellStart"/>
      <w:r>
        <w:t>auff</w:t>
      </w:r>
      <w:proofErr w:type="spellEnd"/>
      <w:r>
        <w:t xml:space="preserve"> </w:t>
      </w:r>
      <w:proofErr w:type="spellStart"/>
      <w:r>
        <w:t>dise</w:t>
      </w:r>
      <w:proofErr w:type="spellEnd"/>
      <w:r>
        <w:t xml:space="preserve"> weise </w:t>
      </w:r>
      <w:proofErr w:type="spellStart"/>
      <w:r>
        <w:t>beissen</w:t>
      </w:r>
      <w:proofErr w:type="spellEnd"/>
      <w:r>
        <w:t xml:space="preserve"> die </w:t>
      </w:r>
      <w:proofErr w:type="spellStart"/>
      <w:r>
        <w:t>Fewrige</w:t>
      </w:r>
      <w:proofErr w:type="spellEnd"/>
      <w:r>
        <w:t xml:space="preserve"> Schlangen alle die so durch </w:t>
      </w:r>
      <w:proofErr w:type="spellStart"/>
      <w:r>
        <w:t>ubertrettung</w:t>
      </w:r>
      <w:proofErr w:type="spellEnd"/>
      <w:r>
        <w:t xml:space="preserve"> der Zehen </w:t>
      </w:r>
      <w:proofErr w:type="spellStart"/>
      <w:r>
        <w:t>gebotte</w:t>
      </w:r>
      <w:proofErr w:type="spellEnd"/>
      <w:r>
        <w:t xml:space="preserve"> in not und </w:t>
      </w:r>
      <w:proofErr w:type="spellStart"/>
      <w:r>
        <w:t>tod</w:t>
      </w:r>
      <w:proofErr w:type="spellEnd"/>
      <w:r>
        <w:t xml:space="preserve"> fallen. Denn </w:t>
      </w:r>
      <w:proofErr w:type="spellStart"/>
      <w:r>
        <w:t>darumb</w:t>
      </w:r>
      <w:proofErr w:type="spellEnd"/>
      <w:r>
        <w:t xml:space="preserve"> nennet auch CHRISTUS den Satan einen </w:t>
      </w:r>
      <w:proofErr w:type="spellStart"/>
      <w:r>
        <w:t>Luegener</w:t>
      </w:r>
      <w:proofErr w:type="spellEnd"/>
      <w:r>
        <w:t xml:space="preserve"> und </w:t>
      </w:r>
      <w:proofErr w:type="spellStart"/>
      <w:r>
        <w:t>Moerder</w:t>
      </w:r>
      <w:proofErr w:type="spellEnd"/>
      <w:r>
        <w:t xml:space="preserve"> / das er die </w:t>
      </w:r>
      <w:proofErr w:type="spellStart"/>
      <w:r>
        <w:t>leutte</w:t>
      </w:r>
      <w:proofErr w:type="spellEnd"/>
      <w:r>
        <w:t xml:space="preserve"> durch </w:t>
      </w:r>
      <w:proofErr w:type="spellStart"/>
      <w:r>
        <w:t>falschauslegung</w:t>
      </w:r>
      <w:proofErr w:type="spellEnd"/>
      <w:r>
        <w:t xml:space="preserve"> des </w:t>
      </w:r>
      <w:proofErr w:type="spellStart"/>
      <w:r>
        <w:t>gesetzs</w:t>
      </w:r>
      <w:proofErr w:type="spellEnd"/>
      <w:r>
        <w:t xml:space="preserve"> und erlogene </w:t>
      </w:r>
      <w:proofErr w:type="spellStart"/>
      <w:r>
        <w:t>verheissunge</w:t>
      </w:r>
      <w:proofErr w:type="spellEnd"/>
      <w:r>
        <w:t xml:space="preserve"> </w:t>
      </w:r>
      <w:proofErr w:type="spellStart"/>
      <w:r>
        <w:t>uberredet</w:t>
      </w:r>
      <w:proofErr w:type="spellEnd"/>
      <w:r>
        <w:t xml:space="preserve"> wider Gottes </w:t>
      </w:r>
      <w:proofErr w:type="spellStart"/>
      <w:r>
        <w:t>gebotte</w:t>
      </w:r>
      <w:proofErr w:type="spellEnd"/>
      <w:r>
        <w:t xml:space="preserve"> </w:t>
      </w:r>
      <w:proofErr w:type="spellStart"/>
      <w:r>
        <w:t>zudencken</w:t>
      </w:r>
      <w:proofErr w:type="spellEnd"/>
      <w:r>
        <w:t xml:space="preserve"> reden thun / so er doch </w:t>
      </w:r>
      <w:proofErr w:type="spellStart"/>
      <w:r>
        <w:t>weys</w:t>
      </w:r>
      <w:proofErr w:type="spellEnd"/>
      <w:r>
        <w:t xml:space="preserve"> das Gott alle seiner </w:t>
      </w:r>
      <w:proofErr w:type="spellStart"/>
      <w:r>
        <w:t>gebott</w:t>
      </w:r>
      <w:proofErr w:type="spellEnd"/>
      <w:r>
        <w:t xml:space="preserve"> </w:t>
      </w:r>
      <w:proofErr w:type="spellStart"/>
      <w:r>
        <w:t>ubertretter</w:t>
      </w:r>
      <w:proofErr w:type="spellEnd"/>
      <w:r>
        <w:t xml:space="preserve"> plaget und </w:t>
      </w:r>
      <w:proofErr w:type="spellStart"/>
      <w:r>
        <w:t>toedtet</w:t>
      </w:r>
      <w:proofErr w:type="spellEnd"/>
      <w:r>
        <w:t xml:space="preserve"> / wie Adam im Paradis </w:t>
      </w:r>
      <w:proofErr w:type="spellStart"/>
      <w:r>
        <w:t>geschach</w:t>
      </w:r>
      <w:proofErr w:type="spellEnd"/>
      <w:r>
        <w:t xml:space="preserve"> und </w:t>
      </w:r>
      <w:proofErr w:type="spellStart"/>
      <w:r>
        <w:t>disen</w:t>
      </w:r>
      <w:proofErr w:type="spellEnd"/>
      <w:r>
        <w:t xml:space="preserve"> Adamskindern in der </w:t>
      </w:r>
      <w:proofErr w:type="spellStart"/>
      <w:r>
        <w:t>wuesten</w:t>
      </w:r>
      <w:proofErr w:type="spellEnd"/>
      <w:r>
        <w:t xml:space="preserve">. So aber der / der nach </w:t>
      </w:r>
      <w:proofErr w:type="spellStart"/>
      <w:r>
        <w:t>gottes</w:t>
      </w:r>
      <w:proofErr w:type="spellEnd"/>
      <w:r>
        <w:t xml:space="preserve"> </w:t>
      </w:r>
      <w:proofErr w:type="spellStart"/>
      <w:r>
        <w:t>bild</w:t>
      </w:r>
      <w:proofErr w:type="spellEnd"/>
      <w:r>
        <w:t xml:space="preserve"> erschaffen und einen freien willen hat Gottes </w:t>
      </w:r>
      <w:proofErr w:type="spellStart"/>
      <w:r>
        <w:t>gebott</w:t>
      </w:r>
      <w:proofErr w:type="spellEnd"/>
      <w:r>
        <w:t xml:space="preserve"> </w:t>
      </w:r>
      <w:proofErr w:type="spellStart"/>
      <w:r>
        <w:t>ubertratte</w:t>
      </w:r>
      <w:proofErr w:type="spellEnd"/>
      <w:r>
        <w:t xml:space="preserve"> / und die </w:t>
      </w:r>
      <w:proofErr w:type="spellStart"/>
      <w:r>
        <w:t>leutte</w:t>
      </w:r>
      <w:proofErr w:type="spellEnd"/>
      <w:r>
        <w:t xml:space="preserve"> so Mosen </w:t>
      </w:r>
      <w:proofErr w:type="spellStart"/>
      <w:r>
        <w:t>selbs</w:t>
      </w:r>
      <w:proofErr w:type="spellEnd"/>
      <w:r>
        <w:t xml:space="preserve"> alle tag </w:t>
      </w:r>
      <w:proofErr w:type="spellStart"/>
      <w:r>
        <w:t>hoeren</w:t>
      </w:r>
      <w:proofErr w:type="spellEnd"/>
      <w:r>
        <w:t xml:space="preserve"> </w:t>
      </w:r>
      <w:proofErr w:type="spellStart"/>
      <w:r>
        <w:t>ubertretten</w:t>
      </w:r>
      <w:proofErr w:type="spellEnd"/>
      <w:r>
        <w:t xml:space="preserve"> und dem Schlangenbisse nicht </w:t>
      </w:r>
      <w:proofErr w:type="spellStart"/>
      <w:r>
        <w:t>entlauffen</w:t>
      </w:r>
      <w:proofErr w:type="spellEnd"/>
      <w:r>
        <w:t xml:space="preserve"> </w:t>
      </w:r>
      <w:proofErr w:type="spellStart"/>
      <w:r>
        <w:t>koennen</w:t>
      </w:r>
      <w:proofErr w:type="spellEnd"/>
      <w:r>
        <w:t xml:space="preserve">: Wie </w:t>
      </w:r>
      <w:proofErr w:type="spellStart"/>
      <w:r>
        <w:t>solten</w:t>
      </w:r>
      <w:proofErr w:type="spellEnd"/>
      <w:r>
        <w:t xml:space="preserve"> denn die </w:t>
      </w:r>
      <w:proofErr w:type="spellStart"/>
      <w:r>
        <w:t>gottes</w:t>
      </w:r>
      <w:proofErr w:type="spellEnd"/>
      <w:r>
        <w:t xml:space="preserve"> </w:t>
      </w:r>
      <w:proofErr w:type="spellStart"/>
      <w:r>
        <w:t>gebott</w:t>
      </w:r>
      <w:proofErr w:type="spellEnd"/>
      <w:r>
        <w:t xml:space="preserve"> halten und dem </w:t>
      </w:r>
      <w:proofErr w:type="spellStart"/>
      <w:r w:rsidRPr="00A20E90">
        <w:t>SchlangenBis</w:t>
      </w:r>
      <w:proofErr w:type="spellEnd"/>
      <w:r>
        <w:t xml:space="preserve"> </w:t>
      </w:r>
      <w:proofErr w:type="spellStart"/>
      <w:r>
        <w:t>entlauffen</w:t>
      </w:r>
      <w:proofErr w:type="spellEnd"/>
      <w:r>
        <w:t xml:space="preserve"> so durch Adams falle des freien willens beraubet und gar verderbet sind: </w:t>
      </w:r>
      <w:proofErr w:type="spellStart"/>
      <w:r>
        <w:t>Drumb</w:t>
      </w:r>
      <w:proofErr w:type="spellEnd"/>
      <w:r>
        <w:t xml:space="preserve"> weil Adam gefallen ist / das nicht alleine </w:t>
      </w:r>
      <w:proofErr w:type="spellStart"/>
      <w:r>
        <w:t>dise</w:t>
      </w:r>
      <w:proofErr w:type="spellEnd"/>
      <w:r>
        <w:t xml:space="preserve"> in der </w:t>
      </w:r>
      <w:proofErr w:type="spellStart"/>
      <w:r>
        <w:t>wuesten</w:t>
      </w:r>
      <w:proofErr w:type="spellEnd"/>
      <w:r>
        <w:t xml:space="preserve"> </w:t>
      </w:r>
      <w:proofErr w:type="spellStart"/>
      <w:r>
        <w:t>sondenr</w:t>
      </w:r>
      <w:proofErr w:type="spellEnd"/>
      <w:r>
        <w:t xml:space="preserve"> auch alle </w:t>
      </w:r>
      <w:proofErr w:type="spellStart"/>
      <w:r>
        <w:t>menschen</w:t>
      </w:r>
      <w:proofErr w:type="spellEnd"/>
      <w:r>
        <w:t xml:space="preserve"> on CHRISTI geist vom </w:t>
      </w:r>
      <w:proofErr w:type="spellStart"/>
      <w:r>
        <w:t>gestz</w:t>
      </w:r>
      <w:proofErr w:type="spellEnd"/>
      <w:r>
        <w:t xml:space="preserve"> nichts anders erlangen </w:t>
      </w:r>
      <w:proofErr w:type="spellStart"/>
      <w:r>
        <w:t>muegen</w:t>
      </w:r>
      <w:proofErr w:type="spellEnd"/>
      <w:r>
        <w:t xml:space="preserve"> denn das sie der Satan </w:t>
      </w:r>
      <w:proofErr w:type="spellStart"/>
      <w:r>
        <w:t>erger</w:t>
      </w:r>
      <w:proofErr w:type="spellEnd"/>
      <w:r>
        <w:t xml:space="preserve"> mache und in alles </w:t>
      </w:r>
      <w:proofErr w:type="spellStart"/>
      <w:r>
        <w:t>hertzeleid</w:t>
      </w:r>
      <w:proofErr w:type="spellEnd"/>
      <w:r>
        <w:t xml:space="preserve"> hinein </w:t>
      </w:r>
      <w:proofErr w:type="spellStart"/>
      <w:r>
        <w:t>stortze</w:t>
      </w:r>
      <w:proofErr w:type="spellEnd"/>
      <w:r>
        <w:t xml:space="preserve"> / scheinet aus S. Paulo da er spricht 2. Cor. 3. Der Buchstabe </w:t>
      </w:r>
      <w:proofErr w:type="spellStart"/>
      <w:r>
        <w:t>toedtet</w:t>
      </w:r>
      <w:proofErr w:type="spellEnd"/>
      <w:r>
        <w:t xml:space="preserve"> / und das </w:t>
      </w:r>
      <w:proofErr w:type="spellStart"/>
      <w:r>
        <w:t>gesetz</w:t>
      </w:r>
      <w:proofErr w:type="spellEnd"/>
      <w:r>
        <w:t xml:space="preserve"> ist ein </w:t>
      </w:r>
      <w:proofErr w:type="spellStart"/>
      <w:r>
        <w:t>Ampt</w:t>
      </w:r>
      <w:proofErr w:type="spellEnd"/>
      <w:r>
        <w:t xml:space="preserve"> des </w:t>
      </w:r>
      <w:proofErr w:type="spellStart"/>
      <w:r>
        <w:t>todes</w:t>
      </w:r>
      <w:proofErr w:type="spellEnd"/>
      <w:r>
        <w:t xml:space="preserve"> und </w:t>
      </w:r>
      <w:proofErr w:type="spellStart"/>
      <w:r>
        <w:t>verdamnis</w:t>
      </w:r>
      <w:proofErr w:type="spellEnd"/>
      <w:r>
        <w:t xml:space="preserve">. Das aber </w:t>
      </w:r>
      <w:proofErr w:type="spellStart"/>
      <w:r>
        <w:t>gottes</w:t>
      </w:r>
      <w:proofErr w:type="spellEnd"/>
      <w:r>
        <w:t xml:space="preserve"> unaussprechliche </w:t>
      </w:r>
      <w:proofErr w:type="spellStart"/>
      <w:r>
        <w:t>barmhertzgickeit</w:t>
      </w:r>
      <w:proofErr w:type="spellEnd"/>
      <w:r>
        <w:t xml:space="preserve"> in CHRISTO Adam und seine Kinder alle </w:t>
      </w:r>
      <w:proofErr w:type="spellStart"/>
      <w:r>
        <w:t>menschen</w:t>
      </w:r>
      <w:proofErr w:type="spellEnd"/>
      <w:r>
        <w:t xml:space="preserve"> </w:t>
      </w:r>
      <w:proofErr w:type="spellStart"/>
      <w:r>
        <w:t>umb</w:t>
      </w:r>
      <w:proofErr w:type="spellEnd"/>
      <w:r>
        <w:t xml:space="preserve"> nichts anders willen von der Schlangen </w:t>
      </w:r>
      <w:proofErr w:type="spellStart"/>
      <w:r>
        <w:t>beissen</w:t>
      </w:r>
      <w:proofErr w:type="spellEnd"/>
      <w:r>
        <w:t xml:space="preserve"> lasse / denn das sie lernen / wie das </w:t>
      </w:r>
      <w:proofErr w:type="spellStart"/>
      <w:r>
        <w:t>gesetz</w:t>
      </w:r>
      <w:proofErr w:type="spellEnd"/>
      <w:r>
        <w:t xml:space="preserve"> </w:t>
      </w:r>
      <w:proofErr w:type="spellStart"/>
      <w:r>
        <w:t>zorn</w:t>
      </w:r>
      <w:proofErr w:type="spellEnd"/>
      <w:r>
        <w:t xml:space="preserve"> </w:t>
      </w:r>
      <w:proofErr w:type="spellStart"/>
      <w:r>
        <w:t>wirckt</w:t>
      </w:r>
      <w:proofErr w:type="spellEnd"/>
      <w:r>
        <w:t xml:space="preserve"> und im </w:t>
      </w:r>
      <w:proofErr w:type="spellStart"/>
      <w:r>
        <w:t>grund</w:t>
      </w:r>
      <w:proofErr w:type="spellEnd"/>
      <w:r>
        <w:t xml:space="preserve"> nichts anders ist denn ein </w:t>
      </w:r>
      <w:proofErr w:type="spellStart"/>
      <w:r>
        <w:t>zuchtmeister</w:t>
      </w:r>
      <w:proofErr w:type="spellEnd"/>
      <w:r>
        <w:t xml:space="preserve"> </w:t>
      </w:r>
      <w:proofErr w:type="spellStart"/>
      <w:r>
        <w:t>auff</w:t>
      </w:r>
      <w:proofErr w:type="spellEnd"/>
      <w:r>
        <w:t xml:space="preserve"> CHRISTUM. Und das es mit </w:t>
      </w:r>
      <w:proofErr w:type="spellStart"/>
      <w:r>
        <w:t>nichten</w:t>
      </w:r>
      <w:proofErr w:type="spellEnd"/>
      <w:r>
        <w:t xml:space="preserve"> </w:t>
      </w:r>
      <w:proofErr w:type="spellStart"/>
      <w:r>
        <w:t>erfuellet</w:t>
      </w:r>
      <w:proofErr w:type="spellEnd"/>
      <w:r>
        <w:t xml:space="preserve"> werden </w:t>
      </w:r>
      <w:proofErr w:type="spellStart"/>
      <w:r>
        <w:t>muege</w:t>
      </w:r>
      <w:proofErr w:type="spellEnd"/>
      <w:r>
        <w:t xml:space="preserve"> denn durch den </w:t>
      </w:r>
      <w:proofErr w:type="spellStart"/>
      <w:r>
        <w:t>glawben</w:t>
      </w:r>
      <w:proofErr w:type="spellEnd"/>
      <w:r>
        <w:t xml:space="preserve"> an CHRISTUM erscheinet hie das Gott </w:t>
      </w:r>
      <w:proofErr w:type="spellStart"/>
      <w:r>
        <w:t>selbs</w:t>
      </w:r>
      <w:proofErr w:type="spellEnd"/>
      <w:r>
        <w:t xml:space="preserve"> den </w:t>
      </w:r>
      <w:proofErr w:type="spellStart"/>
      <w:r>
        <w:t>gesetzprediger</w:t>
      </w:r>
      <w:proofErr w:type="spellEnd"/>
      <w:r>
        <w:t xml:space="preserve"> allen </w:t>
      </w:r>
      <w:proofErr w:type="spellStart"/>
      <w:r>
        <w:t>Suendern</w:t>
      </w:r>
      <w:proofErr w:type="spellEnd"/>
      <w:r>
        <w:t xml:space="preserve"> und </w:t>
      </w:r>
      <w:proofErr w:type="spellStart"/>
      <w:r>
        <w:t>Buessern</w:t>
      </w:r>
      <w:proofErr w:type="spellEnd"/>
      <w:r>
        <w:t xml:space="preserve"> das Evangelion von CHRISTO predigen </w:t>
      </w:r>
      <w:proofErr w:type="spellStart"/>
      <w:r>
        <w:t>heist</w:t>
      </w:r>
      <w:proofErr w:type="spellEnd"/>
      <w:r>
        <w:t xml:space="preserve"> und sprechen: Wer gebissen ist und </w:t>
      </w:r>
      <w:proofErr w:type="spellStart"/>
      <w:r>
        <w:t>sihet</w:t>
      </w:r>
      <w:proofErr w:type="spellEnd"/>
      <w:r>
        <w:t xml:space="preserve"> </w:t>
      </w:r>
      <w:proofErr w:type="spellStart"/>
      <w:r>
        <w:t>dise</w:t>
      </w:r>
      <w:proofErr w:type="spellEnd"/>
      <w:r>
        <w:t xml:space="preserve"> Schlangen an der </w:t>
      </w:r>
      <w:proofErr w:type="spellStart"/>
      <w:r>
        <w:t>sol</w:t>
      </w:r>
      <w:proofErr w:type="spellEnd"/>
      <w:r>
        <w:t xml:space="preserve"> leben. Denn das auch </w:t>
      </w:r>
      <w:proofErr w:type="spellStart"/>
      <w:r>
        <w:t>gottes</w:t>
      </w:r>
      <w:proofErr w:type="spellEnd"/>
      <w:r>
        <w:t xml:space="preserve"> Evangelion von CHRISTO den </w:t>
      </w:r>
      <w:proofErr w:type="spellStart"/>
      <w:r>
        <w:t>leutten</w:t>
      </w:r>
      <w:proofErr w:type="spellEnd"/>
      <w:r>
        <w:t xml:space="preserve"> alleine </w:t>
      </w:r>
      <w:proofErr w:type="spellStart"/>
      <w:r>
        <w:t>geprediget</w:t>
      </w:r>
      <w:proofErr w:type="spellEnd"/>
      <w:r>
        <w:t xml:space="preserve"> werden </w:t>
      </w:r>
      <w:proofErr w:type="spellStart"/>
      <w:r>
        <w:t>wol</w:t>
      </w:r>
      <w:proofErr w:type="spellEnd"/>
      <w:r>
        <w:t xml:space="preserve"> die von </w:t>
      </w:r>
      <w:proofErr w:type="spellStart"/>
      <w:r>
        <w:t>fewrigen</w:t>
      </w:r>
      <w:proofErr w:type="spellEnd"/>
      <w:r>
        <w:t xml:space="preserve"> Schlangen gebissen sind / das ist / </w:t>
      </w:r>
      <w:proofErr w:type="spellStart"/>
      <w:r>
        <w:t>boesen</w:t>
      </w:r>
      <w:proofErr w:type="spellEnd"/>
      <w:r>
        <w:t xml:space="preserve"> gewissen die aus </w:t>
      </w:r>
      <w:proofErr w:type="spellStart"/>
      <w:r>
        <w:t>tieffer</w:t>
      </w:r>
      <w:proofErr w:type="spellEnd"/>
      <w:r>
        <w:t xml:space="preserve"> noth schreien und </w:t>
      </w:r>
      <w:proofErr w:type="spellStart"/>
      <w:r>
        <w:t>umb</w:t>
      </w:r>
      <w:proofErr w:type="spellEnd"/>
      <w:r>
        <w:t xml:space="preserve"> nichts anders willen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Tod </w:t>
      </w:r>
      <w:proofErr w:type="spellStart"/>
      <w:r>
        <w:t>begeren</w:t>
      </w:r>
      <w:proofErr w:type="spellEnd"/>
      <w:r>
        <w:t xml:space="preserve"> / denn das Gott </w:t>
      </w:r>
      <w:proofErr w:type="spellStart"/>
      <w:r>
        <w:t>solchs</w:t>
      </w:r>
      <w:proofErr w:type="spellEnd"/>
      <w:r>
        <w:t xml:space="preserve"> in CHRISTO versprochen / ist klar aus </w:t>
      </w:r>
      <w:proofErr w:type="spellStart"/>
      <w:r>
        <w:t>diser</w:t>
      </w:r>
      <w:proofErr w:type="spellEnd"/>
      <w:r>
        <w:t xml:space="preserve"> Historien / viel klarer aber aus CHRISTO </w:t>
      </w:r>
      <w:proofErr w:type="spellStart"/>
      <w:r>
        <w:t>selbs</w:t>
      </w:r>
      <w:proofErr w:type="spellEnd"/>
      <w:r>
        <w:t xml:space="preserve"> da er spricht Matth. 9. Die </w:t>
      </w:r>
      <w:proofErr w:type="spellStart"/>
      <w:r>
        <w:t>krancken</w:t>
      </w:r>
      <w:proofErr w:type="spellEnd"/>
      <w:r>
        <w:t xml:space="preserve"> </w:t>
      </w:r>
      <w:proofErr w:type="spellStart"/>
      <w:r>
        <w:t>beduerffen</w:t>
      </w:r>
      <w:proofErr w:type="spellEnd"/>
      <w:r>
        <w:t xml:space="preserve"> des </w:t>
      </w:r>
      <w:proofErr w:type="spellStart"/>
      <w:r>
        <w:t>Artztes</w:t>
      </w:r>
      <w:proofErr w:type="spellEnd"/>
      <w:r>
        <w:t xml:space="preserve">. Und Matth. 11. </w:t>
      </w:r>
      <w:proofErr w:type="spellStart"/>
      <w:r>
        <w:t>Kompt</w:t>
      </w:r>
      <w:proofErr w:type="spellEnd"/>
      <w:r>
        <w:t xml:space="preserve"> zu mir alle die </w:t>
      </w:r>
      <w:proofErr w:type="spellStart"/>
      <w:r>
        <w:t>ir</w:t>
      </w:r>
      <w:proofErr w:type="spellEnd"/>
      <w:r>
        <w:t xml:space="preserve"> </w:t>
      </w:r>
      <w:proofErr w:type="spellStart"/>
      <w:r>
        <w:t>muehsselig</w:t>
      </w:r>
      <w:proofErr w:type="spellEnd"/>
      <w:r>
        <w:t xml:space="preserve"> und beladen seit / Ich </w:t>
      </w:r>
      <w:proofErr w:type="spellStart"/>
      <w:r>
        <w:t>wil</w:t>
      </w:r>
      <w:proofErr w:type="spellEnd"/>
      <w:r>
        <w:t xml:space="preserve"> euch erquicken. Wie aber: als Gott hie </w:t>
      </w:r>
      <w:proofErr w:type="spellStart"/>
      <w:r>
        <w:t>leret</w:t>
      </w:r>
      <w:proofErr w:type="spellEnd"/>
      <w:r>
        <w:t xml:space="preserve"> / Wer gebissen ist der </w:t>
      </w:r>
      <w:proofErr w:type="spellStart"/>
      <w:r>
        <w:t>sol</w:t>
      </w:r>
      <w:proofErr w:type="spellEnd"/>
      <w:r>
        <w:t xml:space="preserve"> die Schlangen ansehen. Was ists denn </w:t>
      </w:r>
      <w:proofErr w:type="spellStart"/>
      <w:r>
        <w:t>fur</w:t>
      </w:r>
      <w:proofErr w:type="spellEnd"/>
      <w:r>
        <w:t xml:space="preserve"> eine Schlange. Gleich wie ich und </w:t>
      </w:r>
      <w:proofErr w:type="spellStart"/>
      <w:r>
        <w:t>dur</w:t>
      </w:r>
      <w:proofErr w:type="spellEnd"/>
      <w:r>
        <w:t xml:space="preserve"> </w:t>
      </w:r>
      <w:proofErr w:type="spellStart"/>
      <w:r>
        <w:t>brod</w:t>
      </w:r>
      <w:proofErr w:type="spellEnd"/>
      <w:r>
        <w:t xml:space="preserve"> und wein des Altars nicht </w:t>
      </w:r>
      <w:proofErr w:type="spellStart"/>
      <w:r>
        <w:t>fur</w:t>
      </w:r>
      <w:proofErr w:type="spellEnd"/>
      <w:r>
        <w:t xml:space="preserve"> schlecht </w:t>
      </w:r>
      <w:proofErr w:type="spellStart"/>
      <w:r>
        <w:t>brod</w:t>
      </w:r>
      <w:proofErr w:type="spellEnd"/>
      <w:r>
        <w:t xml:space="preserve"> und wein ansehen </w:t>
      </w:r>
      <w:proofErr w:type="spellStart"/>
      <w:r>
        <w:t>muessen</w:t>
      </w:r>
      <w:proofErr w:type="spellEnd"/>
      <w:r>
        <w:t xml:space="preserve"> / sondern </w:t>
      </w:r>
      <w:proofErr w:type="spellStart"/>
      <w:r>
        <w:t>umb</w:t>
      </w:r>
      <w:proofErr w:type="spellEnd"/>
      <w:r>
        <w:t xml:space="preserve"> des </w:t>
      </w:r>
      <w:proofErr w:type="spellStart"/>
      <w:r>
        <w:t>Wortts</w:t>
      </w:r>
      <w:proofErr w:type="spellEnd"/>
      <w:r>
        <w:t xml:space="preserve"> willen so CHRISTUS spricht (Esset das ist mein Leib / </w:t>
      </w:r>
      <w:proofErr w:type="spellStart"/>
      <w:r>
        <w:t>Trincket</w:t>
      </w:r>
      <w:proofErr w:type="spellEnd"/>
      <w:r>
        <w:t xml:space="preserve"> alle draus </w:t>
      </w:r>
      <w:proofErr w:type="spellStart"/>
      <w:r>
        <w:t>dis</w:t>
      </w:r>
      <w:proofErr w:type="spellEnd"/>
      <w:r>
        <w:t xml:space="preserve"> ist mein Blut) </w:t>
      </w:r>
      <w:proofErr w:type="spellStart"/>
      <w:r>
        <w:t>muessen</w:t>
      </w:r>
      <w:proofErr w:type="spellEnd"/>
      <w:r>
        <w:t xml:space="preserve"> ich und du </w:t>
      </w:r>
      <w:proofErr w:type="spellStart"/>
      <w:r>
        <w:t>glewben</w:t>
      </w:r>
      <w:proofErr w:type="spellEnd"/>
      <w:r>
        <w:t xml:space="preserve"> / das uns CHRISTI </w:t>
      </w:r>
      <w:proofErr w:type="spellStart"/>
      <w:r>
        <w:t>fleisch</w:t>
      </w:r>
      <w:proofErr w:type="spellEnd"/>
      <w:r>
        <w:t xml:space="preserve"> und </w:t>
      </w:r>
      <w:proofErr w:type="spellStart"/>
      <w:r>
        <w:t>blut</w:t>
      </w:r>
      <w:proofErr w:type="spellEnd"/>
      <w:r>
        <w:t xml:space="preserve"> im Brod und Wein </w:t>
      </w:r>
      <w:proofErr w:type="spellStart"/>
      <w:r>
        <w:t>zuvergebung</w:t>
      </w:r>
      <w:proofErr w:type="spellEnd"/>
      <w:r>
        <w:t xml:space="preserve"> der </w:t>
      </w:r>
      <w:proofErr w:type="spellStart"/>
      <w:r>
        <w:t>Suenden</w:t>
      </w:r>
      <w:proofErr w:type="spellEnd"/>
      <w:r>
        <w:t xml:space="preserve"> </w:t>
      </w:r>
      <w:proofErr w:type="spellStart"/>
      <w:r>
        <w:t>geschenckt</w:t>
      </w:r>
      <w:proofErr w:type="spellEnd"/>
      <w:r>
        <w:t xml:space="preserve"> werde aus </w:t>
      </w:r>
      <w:proofErr w:type="spellStart"/>
      <w:r>
        <w:t>lautter</w:t>
      </w:r>
      <w:proofErr w:type="spellEnd"/>
      <w:r>
        <w:t xml:space="preserve"> </w:t>
      </w:r>
      <w:proofErr w:type="spellStart"/>
      <w:r>
        <w:t>gnaden</w:t>
      </w:r>
      <w:proofErr w:type="spellEnd"/>
      <w:r>
        <w:t xml:space="preserve"> </w:t>
      </w:r>
      <w:proofErr w:type="spellStart"/>
      <w:r>
        <w:t>umb</w:t>
      </w:r>
      <w:proofErr w:type="spellEnd"/>
      <w:r>
        <w:t xml:space="preserve"> des </w:t>
      </w:r>
      <w:proofErr w:type="spellStart"/>
      <w:r>
        <w:t>leidens</w:t>
      </w:r>
      <w:proofErr w:type="spellEnd"/>
      <w:r>
        <w:t xml:space="preserve"> CHRISTI willen. Also </w:t>
      </w:r>
      <w:proofErr w:type="spellStart"/>
      <w:r>
        <w:t>musten</w:t>
      </w:r>
      <w:proofErr w:type="spellEnd"/>
      <w:r>
        <w:t xml:space="preserve"> </w:t>
      </w:r>
      <w:proofErr w:type="spellStart"/>
      <w:r>
        <w:t>dise</w:t>
      </w:r>
      <w:proofErr w:type="spellEnd"/>
      <w:r>
        <w:t xml:space="preserve"> Christen in der </w:t>
      </w:r>
      <w:proofErr w:type="spellStart"/>
      <w:r>
        <w:t>Wuesten</w:t>
      </w:r>
      <w:proofErr w:type="spellEnd"/>
      <w:r>
        <w:t xml:space="preserve"> die </w:t>
      </w:r>
      <w:proofErr w:type="spellStart"/>
      <w:r w:rsidRPr="00A20E90">
        <w:t>EherneSchlangen</w:t>
      </w:r>
      <w:proofErr w:type="spellEnd"/>
      <w:r>
        <w:t xml:space="preserve"> auch nicht </w:t>
      </w:r>
      <w:proofErr w:type="spellStart"/>
      <w:r>
        <w:t>fur</w:t>
      </w:r>
      <w:proofErr w:type="spellEnd"/>
      <w:r>
        <w:t xml:space="preserve"> ein schlecht </w:t>
      </w:r>
      <w:proofErr w:type="spellStart"/>
      <w:r>
        <w:t>Ertz</w:t>
      </w:r>
      <w:proofErr w:type="spellEnd"/>
      <w:r>
        <w:t xml:space="preserve"> und </w:t>
      </w:r>
      <w:proofErr w:type="spellStart"/>
      <w:r w:rsidRPr="00A20E90">
        <w:t>SchlangenBild</w:t>
      </w:r>
      <w:proofErr w:type="spellEnd"/>
      <w:r>
        <w:t xml:space="preserve"> ansehen (wie denn die hure </w:t>
      </w:r>
      <w:proofErr w:type="spellStart"/>
      <w:r>
        <w:t>vernunfft</w:t>
      </w:r>
      <w:proofErr w:type="spellEnd"/>
      <w:r>
        <w:t xml:space="preserve"> urteilet und spricht: Brod ist </w:t>
      </w:r>
      <w:proofErr w:type="spellStart"/>
      <w:r>
        <w:t>brod</w:t>
      </w:r>
      <w:proofErr w:type="spellEnd"/>
      <w:r>
        <w:t xml:space="preserve"> / Wein ist wein / </w:t>
      </w:r>
      <w:proofErr w:type="spellStart"/>
      <w:r>
        <w:t>Ertz</w:t>
      </w:r>
      <w:proofErr w:type="spellEnd"/>
      <w:r>
        <w:t xml:space="preserve"> ist </w:t>
      </w:r>
      <w:proofErr w:type="spellStart"/>
      <w:r>
        <w:t>ertz</w:t>
      </w:r>
      <w:proofErr w:type="spellEnd"/>
      <w:r>
        <w:t xml:space="preserve">) sondern </w:t>
      </w:r>
      <w:proofErr w:type="spellStart"/>
      <w:r>
        <w:t>umb</w:t>
      </w:r>
      <w:proofErr w:type="spellEnd"/>
      <w:r>
        <w:t xml:space="preserve"> des Wortes willen / darein Gott </w:t>
      </w:r>
      <w:proofErr w:type="spellStart"/>
      <w:r>
        <w:t>selbs</w:t>
      </w:r>
      <w:proofErr w:type="spellEnd"/>
      <w:r>
        <w:t xml:space="preserve"> durch Mosen </w:t>
      </w:r>
      <w:proofErr w:type="spellStart"/>
      <w:r>
        <w:t>dise</w:t>
      </w:r>
      <w:proofErr w:type="spellEnd"/>
      <w:r>
        <w:t xml:space="preserve"> Schlangen fasset und </w:t>
      </w:r>
      <w:proofErr w:type="spellStart"/>
      <w:r>
        <w:t>verheisset</w:t>
      </w:r>
      <w:proofErr w:type="spellEnd"/>
      <w:r>
        <w:t xml:space="preserve"> / wer sie ansehe der </w:t>
      </w:r>
      <w:proofErr w:type="spellStart"/>
      <w:r>
        <w:t>sol</w:t>
      </w:r>
      <w:proofErr w:type="spellEnd"/>
      <w:r>
        <w:t xml:space="preserve"> leben / </w:t>
      </w:r>
      <w:proofErr w:type="spellStart"/>
      <w:r>
        <w:t>musten</w:t>
      </w:r>
      <w:proofErr w:type="spellEnd"/>
      <w:r>
        <w:t xml:space="preserve"> sie also </w:t>
      </w:r>
      <w:proofErr w:type="spellStart"/>
      <w:r>
        <w:t>dencken</w:t>
      </w:r>
      <w:proofErr w:type="spellEnd"/>
      <w:r>
        <w:t xml:space="preserve">: Herr Gott weil keine </w:t>
      </w:r>
      <w:proofErr w:type="spellStart"/>
      <w:r>
        <w:t>groessere</w:t>
      </w:r>
      <w:proofErr w:type="spellEnd"/>
      <w:r>
        <w:t xml:space="preserve"> </w:t>
      </w:r>
      <w:proofErr w:type="spellStart"/>
      <w:r>
        <w:t>suend</w:t>
      </w:r>
      <w:proofErr w:type="spellEnd"/>
      <w:r>
        <w:t xml:space="preserve"> </w:t>
      </w:r>
      <w:proofErr w:type="spellStart"/>
      <w:r>
        <w:t>auff</w:t>
      </w:r>
      <w:proofErr w:type="spellEnd"/>
      <w:r>
        <w:t xml:space="preserve"> erden ist denn deine </w:t>
      </w:r>
      <w:proofErr w:type="spellStart"/>
      <w:r>
        <w:t>Wortt</w:t>
      </w:r>
      <w:proofErr w:type="spellEnd"/>
      <w:r>
        <w:t xml:space="preserve"> und Diener </w:t>
      </w:r>
      <w:proofErr w:type="spellStart"/>
      <w:r>
        <w:t>verlestern</w:t>
      </w:r>
      <w:proofErr w:type="spellEnd"/>
      <w:r>
        <w:t xml:space="preserve"> / und kein ander weg ist allem </w:t>
      </w:r>
      <w:proofErr w:type="spellStart"/>
      <w:r>
        <w:t>unglueck</w:t>
      </w:r>
      <w:proofErr w:type="spellEnd"/>
      <w:r>
        <w:t xml:space="preserve"> </w:t>
      </w:r>
      <w:proofErr w:type="spellStart"/>
      <w:r>
        <w:t>zuentlauffen</w:t>
      </w:r>
      <w:proofErr w:type="spellEnd"/>
      <w:r>
        <w:t xml:space="preserve"> / denn dein </w:t>
      </w:r>
      <w:proofErr w:type="spellStart"/>
      <w:r>
        <w:t>Wortt</w:t>
      </w:r>
      <w:proofErr w:type="spellEnd"/>
      <w:r>
        <w:t xml:space="preserve"> durch deiner Diener </w:t>
      </w:r>
      <w:proofErr w:type="spellStart"/>
      <w:r>
        <w:t>mund</w:t>
      </w:r>
      <w:proofErr w:type="spellEnd"/>
      <w:r>
        <w:t xml:space="preserve"> </w:t>
      </w:r>
      <w:proofErr w:type="spellStart"/>
      <w:r>
        <w:t>hoeren</w:t>
      </w:r>
      <w:proofErr w:type="spellEnd"/>
      <w:r>
        <w:t xml:space="preserve"> und </w:t>
      </w:r>
      <w:proofErr w:type="spellStart"/>
      <w:r>
        <w:t>glewben</w:t>
      </w:r>
      <w:proofErr w:type="spellEnd"/>
      <w:r>
        <w:t xml:space="preserve"> / so wollen wir nicht allein unser leben auch nicht mehr lieben und hoher loben denn dein heiliges </w:t>
      </w:r>
      <w:proofErr w:type="spellStart"/>
      <w:r>
        <w:t>Wortt</w:t>
      </w:r>
      <w:proofErr w:type="spellEnd"/>
      <w:r>
        <w:t xml:space="preserve"> und </w:t>
      </w:r>
      <w:proofErr w:type="spellStart"/>
      <w:r>
        <w:t>Ampt</w:t>
      </w:r>
      <w:proofErr w:type="spellEnd"/>
      <w:r>
        <w:t xml:space="preserve"> / sondern auch </w:t>
      </w:r>
      <w:proofErr w:type="spellStart"/>
      <w:r>
        <w:t>itzt</w:t>
      </w:r>
      <w:proofErr w:type="spellEnd"/>
      <w:r>
        <w:t xml:space="preserve"> </w:t>
      </w:r>
      <w:proofErr w:type="spellStart"/>
      <w:r>
        <w:t>glewben</w:t>
      </w:r>
      <w:proofErr w:type="spellEnd"/>
      <w:r>
        <w:t xml:space="preserve"> von </w:t>
      </w:r>
      <w:proofErr w:type="spellStart"/>
      <w:r>
        <w:t>hertzen</w:t>
      </w:r>
      <w:proofErr w:type="spellEnd"/>
      <w:r>
        <w:t xml:space="preserve"> deinem heiligen und lebendigen </w:t>
      </w:r>
      <w:proofErr w:type="spellStart"/>
      <w:r>
        <w:t>Wortt</w:t>
      </w:r>
      <w:proofErr w:type="spellEnd"/>
      <w:r>
        <w:t xml:space="preserve"> in welches die </w:t>
      </w:r>
      <w:proofErr w:type="spellStart"/>
      <w:r w:rsidRPr="00A20E90">
        <w:t>EherneSchlangen</w:t>
      </w:r>
      <w:proofErr w:type="spellEnd"/>
      <w:r>
        <w:t xml:space="preserve"> durch Mosen </w:t>
      </w:r>
      <w:proofErr w:type="spellStart"/>
      <w:r>
        <w:t>darumb</w:t>
      </w:r>
      <w:proofErr w:type="spellEnd"/>
      <w:r>
        <w:t xml:space="preserve"> </w:t>
      </w:r>
      <w:proofErr w:type="spellStart"/>
      <w:r>
        <w:t>auffgehenckt</w:t>
      </w:r>
      <w:proofErr w:type="spellEnd"/>
      <w:r>
        <w:t xml:space="preserve"> ist / das eben </w:t>
      </w:r>
      <w:proofErr w:type="spellStart"/>
      <w:r>
        <w:t>dis</w:t>
      </w:r>
      <w:proofErr w:type="spellEnd"/>
      <w:r>
        <w:t xml:space="preserve"> </w:t>
      </w:r>
      <w:proofErr w:type="spellStart"/>
      <w:r>
        <w:t>Wortt</w:t>
      </w:r>
      <w:proofErr w:type="spellEnd"/>
      <w:r>
        <w:t xml:space="preserve"> Gottes </w:t>
      </w:r>
      <w:proofErr w:type="spellStart"/>
      <w:r>
        <w:t>zukunfftig</w:t>
      </w:r>
      <w:proofErr w:type="spellEnd"/>
      <w:r>
        <w:t xml:space="preserve"> / in unserm </w:t>
      </w:r>
      <w:proofErr w:type="spellStart"/>
      <w:r>
        <w:t>fleisch</w:t>
      </w:r>
      <w:proofErr w:type="spellEnd"/>
      <w:r>
        <w:t xml:space="preserve"> </w:t>
      </w:r>
      <w:proofErr w:type="spellStart"/>
      <w:r>
        <w:t>gecreutziget</w:t>
      </w:r>
      <w:proofErr w:type="spellEnd"/>
      <w:r>
        <w:t xml:space="preserve"> </w:t>
      </w:r>
      <w:proofErr w:type="spellStart"/>
      <w:r>
        <w:t>fur</w:t>
      </w:r>
      <w:proofErr w:type="spellEnd"/>
      <w:r>
        <w:t xml:space="preserve"> unsere ja aller </w:t>
      </w:r>
      <w:proofErr w:type="spellStart"/>
      <w:r>
        <w:t>welt</w:t>
      </w:r>
      <w:proofErr w:type="spellEnd"/>
      <w:r>
        <w:t xml:space="preserve"> </w:t>
      </w:r>
      <w:proofErr w:type="spellStart"/>
      <w:r>
        <w:t>suende</w:t>
      </w:r>
      <w:proofErr w:type="spellEnd"/>
      <w:r>
        <w:t xml:space="preserve"> </w:t>
      </w:r>
      <w:proofErr w:type="spellStart"/>
      <w:r>
        <w:t>bezalen</w:t>
      </w:r>
      <w:proofErr w:type="spellEnd"/>
      <w:r>
        <w:t xml:space="preserve"> </w:t>
      </w:r>
      <w:proofErr w:type="spellStart"/>
      <w:r>
        <w:t>sol</w:t>
      </w:r>
      <w:proofErr w:type="spellEnd"/>
      <w:r>
        <w:t xml:space="preserve"> wenn </w:t>
      </w:r>
      <w:proofErr w:type="spellStart"/>
      <w:r>
        <w:t>mans</w:t>
      </w:r>
      <w:proofErr w:type="spellEnd"/>
      <w:r>
        <w:t xml:space="preserve"> </w:t>
      </w:r>
      <w:proofErr w:type="spellStart"/>
      <w:r>
        <w:t>glewbet</w:t>
      </w:r>
      <w:proofErr w:type="spellEnd"/>
      <w:r>
        <w:t xml:space="preserve">. Denn weil auch Habacuc 2. das Evangelion ein </w:t>
      </w:r>
      <w:proofErr w:type="spellStart"/>
      <w:r>
        <w:t>gesicht</w:t>
      </w:r>
      <w:proofErr w:type="spellEnd"/>
      <w:r>
        <w:t xml:space="preserve"> / und CHRISTUS Jo. 8. den </w:t>
      </w:r>
      <w:proofErr w:type="spellStart"/>
      <w:r>
        <w:t>glewbigen</w:t>
      </w:r>
      <w:proofErr w:type="spellEnd"/>
      <w:r>
        <w:t xml:space="preserve"> Abraham einen Seher nennet / das auch Gott hie durch </w:t>
      </w:r>
      <w:proofErr w:type="spellStart"/>
      <w:r>
        <w:t>dis</w:t>
      </w:r>
      <w:proofErr w:type="spellEnd"/>
      <w:r>
        <w:t xml:space="preserve"> ansehen der </w:t>
      </w:r>
      <w:proofErr w:type="spellStart"/>
      <w:r>
        <w:t>Eherneschlangen</w:t>
      </w:r>
      <w:proofErr w:type="spellEnd"/>
      <w:r>
        <w:t xml:space="preserve"> nichts anders verstanden haben wolle / denn den </w:t>
      </w:r>
      <w:proofErr w:type="spellStart"/>
      <w:r>
        <w:t>glawben</w:t>
      </w:r>
      <w:proofErr w:type="spellEnd"/>
      <w:r>
        <w:t xml:space="preserve"> an CHRISTUM: beweis ich mit CHRISTO </w:t>
      </w:r>
      <w:proofErr w:type="spellStart"/>
      <w:r>
        <w:t>selbs</w:t>
      </w:r>
      <w:proofErr w:type="spellEnd"/>
      <w:r>
        <w:t xml:space="preserve"> da er </w:t>
      </w:r>
      <w:proofErr w:type="spellStart"/>
      <w:r>
        <w:t>disen</w:t>
      </w:r>
      <w:proofErr w:type="spellEnd"/>
      <w:r>
        <w:t xml:space="preserve"> </w:t>
      </w:r>
      <w:proofErr w:type="spellStart"/>
      <w:r>
        <w:t>ort</w:t>
      </w:r>
      <w:proofErr w:type="spellEnd"/>
      <w:r>
        <w:t xml:space="preserve"> gar </w:t>
      </w:r>
      <w:proofErr w:type="spellStart"/>
      <w:r>
        <w:t>herlich</w:t>
      </w:r>
      <w:proofErr w:type="spellEnd"/>
      <w:r>
        <w:t xml:space="preserve"> ausleget und spricht Jo. 3. Wie Mose die schlangen in der </w:t>
      </w:r>
      <w:proofErr w:type="spellStart"/>
      <w:r>
        <w:t>wuesten</w:t>
      </w:r>
      <w:proofErr w:type="spellEnd"/>
      <w:r>
        <w:t xml:space="preserve"> </w:t>
      </w:r>
      <w:proofErr w:type="spellStart"/>
      <w:r>
        <w:t>erhoehet</w:t>
      </w:r>
      <w:proofErr w:type="spellEnd"/>
      <w:r>
        <w:t xml:space="preserve"> hat: Also </w:t>
      </w:r>
      <w:proofErr w:type="spellStart"/>
      <w:r>
        <w:t>mus</w:t>
      </w:r>
      <w:proofErr w:type="spellEnd"/>
      <w:r>
        <w:t xml:space="preserve"> des </w:t>
      </w:r>
      <w:proofErr w:type="spellStart"/>
      <w:r>
        <w:t>menschen</w:t>
      </w:r>
      <w:proofErr w:type="spellEnd"/>
      <w:r>
        <w:t xml:space="preserve"> </w:t>
      </w:r>
      <w:proofErr w:type="spellStart"/>
      <w:r>
        <w:t>sone</w:t>
      </w:r>
      <w:proofErr w:type="spellEnd"/>
      <w:r>
        <w:t xml:space="preserve"> </w:t>
      </w:r>
      <w:proofErr w:type="spellStart"/>
      <w:r>
        <w:t>erhoehet</w:t>
      </w:r>
      <w:proofErr w:type="spellEnd"/>
      <w:r>
        <w:t xml:space="preserve"> werden / </w:t>
      </w:r>
      <w:proofErr w:type="spellStart"/>
      <w:r>
        <w:t>auff</w:t>
      </w:r>
      <w:proofErr w:type="spellEnd"/>
      <w:r>
        <w:t xml:space="preserve"> das alle die an In </w:t>
      </w:r>
      <w:proofErr w:type="spellStart"/>
      <w:r>
        <w:t>glewben</w:t>
      </w:r>
      <w:proofErr w:type="spellEnd"/>
      <w:r>
        <w:t xml:space="preserve"> nicht </w:t>
      </w:r>
      <w:proofErr w:type="spellStart"/>
      <w:r>
        <w:t>verlorn</w:t>
      </w:r>
      <w:proofErr w:type="spellEnd"/>
      <w:r>
        <w:t xml:space="preserve"> werden / sondern das </w:t>
      </w:r>
      <w:proofErr w:type="spellStart"/>
      <w:r>
        <w:t>Ewigeleben</w:t>
      </w:r>
      <w:proofErr w:type="spellEnd"/>
      <w:r>
        <w:t xml:space="preserve"> haben. </w:t>
      </w:r>
    </w:p>
    <w:p w14:paraId="78ACF841" w14:textId="77777777" w:rsidR="00A20E90" w:rsidRDefault="00A20E90" w:rsidP="00A20E90">
      <w:pPr>
        <w:pStyle w:val="StandardWeb"/>
      </w:pPr>
      <w:proofErr w:type="spellStart"/>
      <w:r>
        <w:t>Sihe</w:t>
      </w:r>
      <w:proofErr w:type="spellEnd"/>
      <w:r>
        <w:t xml:space="preserve"> doch wie zeiget Gott </w:t>
      </w:r>
      <w:proofErr w:type="spellStart"/>
      <w:r>
        <w:t>abermal</w:t>
      </w:r>
      <w:proofErr w:type="spellEnd"/>
      <w:r>
        <w:t xml:space="preserve"> hie so </w:t>
      </w:r>
      <w:proofErr w:type="spellStart"/>
      <w:r>
        <w:t>deudlich</w:t>
      </w:r>
      <w:proofErr w:type="spellEnd"/>
      <w:r>
        <w:t xml:space="preserve"> an / das man durchs </w:t>
      </w:r>
      <w:proofErr w:type="spellStart"/>
      <w:r>
        <w:t>gesetz</w:t>
      </w:r>
      <w:proofErr w:type="spellEnd"/>
      <w:r>
        <w:t xml:space="preserve"> nichts denn </w:t>
      </w:r>
      <w:proofErr w:type="spellStart"/>
      <w:r>
        <w:t>jamer</w:t>
      </w:r>
      <w:proofErr w:type="spellEnd"/>
      <w:r>
        <w:t xml:space="preserve"> und </w:t>
      </w:r>
      <w:proofErr w:type="spellStart"/>
      <w:r>
        <w:t>hertzeleid</w:t>
      </w:r>
      <w:proofErr w:type="spellEnd"/>
      <w:r>
        <w:t xml:space="preserve"> erlangen </w:t>
      </w:r>
      <w:proofErr w:type="spellStart"/>
      <w:r>
        <w:t>muege</w:t>
      </w:r>
      <w:proofErr w:type="spellEnd"/>
      <w:r>
        <w:t xml:space="preserve"> (wie </w:t>
      </w:r>
      <w:proofErr w:type="spellStart"/>
      <w:r>
        <w:t>dis</w:t>
      </w:r>
      <w:proofErr w:type="spellEnd"/>
      <w:r>
        <w:t xml:space="preserve"> </w:t>
      </w:r>
      <w:proofErr w:type="spellStart"/>
      <w:r>
        <w:t>volck</w:t>
      </w:r>
      <w:proofErr w:type="spellEnd"/>
      <w:r>
        <w:t xml:space="preserve"> hie vom </w:t>
      </w:r>
      <w:proofErr w:type="spellStart"/>
      <w:r>
        <w:t>gesetz</w:t>
      </w:r>
      <w:proofErr w:type="spellEnd"/>
      <w:r>
        <w:t xml:space="preserve"> </w:t>
      </w:r>
      <w:proofErr w:type="spellStart"/>
      <w:r>
        <w:t>fewrschlangen</w:t>
      </w:r>
      <w:proofErr w:type="spellEnd"/>
      <w:r>
        <w:t xml:space="preserve"> not und </w:t>
      </w:r>
      <w:proofErr w:type="spellStart"/>
      <w:r>
        <w:t>tod</w:t>
      </w:r>
      <w:proofErr w:type="spellEnd"/>
      <w:r>
        <w:t xml:space="preserve"> hat) und das man on </w:t>
      </w:r>
      <w:proofErr w:type="spellStart"/>
      <w:r>
        <w:t>zuthun</w:t>
      </w:r>
      <w:proofErr w:type="spellEnd"/>
      <w:r>
        <w:t xml:space="preserve"> des </w:t>
      </w:r>
      <w:proofErr w:type="spellStart"/>
      <w:r>
        <w:t>gesetzs</w:t>
      </w:r>
      <w:proofErr w:type="spellEnd"/>
      <w:r>
        <w:t xml:space="preserve"> / durch nichts anders gerecht und selig werden </w:t>
      </w:r>
      <w:proofErr w:type="spellStart"/>
      <w:r>
        <w:t>muesse</w:t>
      </w:r>
      <w:proofErr w:type="spellEnd"/>
      <w:r>
        <w:t xml:space="preserve"> / denn durch </w:t>
      </w:r>
      <w:proofErr w:type="spellStart"/>
      <w:r>
        <w:t>dis</w:t>
      </w:r>
      <w:proofErr w:type="spellEnd"/>
      <w:r>
        <w:t xml:space="preserve"> ansehen der </w:t>
      </w:r>
      <w:proofErr w:type="spellStart"/>
      <w:r>
        <w:t>Eherneschlangen</w:t>
      </w:r>
      <w:proofErr w:type="spellEnd"/>
      <w:r>
        <w:t xml:space="preserve"> / das ist / durch den </w:t>
      </w:r>
      <w:proofErr w:type="spellStart"/>
      <w:r>
        <w:t>glawben</w:t>
      </w:r>
      <w:proofErr w:type="spellEnd"/>
      <w:r>
        <w:t xml:space="preserve"> an den </w:t>
      </w:r>
      <w:proofErr w:type="spellStart"/>
      <w:r>
        <w:t>gecreutzigten</w:t>
      </w:r>
      <w:proofErr w:type="spellEnd"/>
      <w:r>
        <w:t xml:space="preserve"> JESUM CHRISTUM Gottes </w:t>
      </w:r>
      <w:proofErr w:type="spellStart"/>
      <w:r>
        <w:t>sone</w:t>
      </w:r>
      <w:proofErr w:type="spellEnd"/>
      <w:r>
        <w:t xml:space="preserve">: Wie man </w:t>
      </w:r>
      <w:proofErr w:type="spellStart"/>
      <w:r>
        <w:t>fur</w:t>
      </w:r>
      <w:proofErr w:type="spellEnd"/>
      <w:r>
        <w:t xml:space="preserve"> </w:t>
      </w:r>
      <w:proofErr w:type="spellStart"/>
      <w:r>
        <w:t>augen</w:t>
      </w:r>
      <w:proofErr w:type="spellEnd"/>
      <w:r>
        <w:t xml:space="preserve"> </w:t>
      </w:r>
      <w:proofErr w:type="spellStart"/>
      <w:r>
        <w:t>sihet</w:t>
      </w:r>
      <w:proofErr w:type="spellEnd"/>
      <w:r>
        <w:t xml:space="preserve"> / das </w:t>
      </w:r>
      <w:proofErr w:type="spellStart"/>
      <w:r>
        <w:t>dise</w:t>
      </w:r>
      <w:proofErr w:type="spellEnd"/>
      <w:r>
        <w:t xml:space="preserve"> </w:t>
      </w:r>
      <w:proofErr w:type="spellStart"/>
      <w:r>
        <w:t>leutte</w:t>
      </w:r>
      <w:proofErr w:type="spellEnd"/>
      <w:r>
        <w:t xml:space="preserve"> durch kein </w:t>
      </w:r>
      <w:proofErr w:type="spellStart"/>
      <w:r>
        <w:t>ander</w:t>
      </w:r>
      <w:proofErr w:type="spellEnd"/>
      <w:r>
        <w:t xml:space="preserve"> mittel von </w:t>
      </w:r>
      <w:proofErr w:type="spellStart"/>
      <w:r>
        <w:t>suend</w:t>
      </w:r>
      <w:proofErr w:type="spellEnd"/>
      <w:r>
        <w:t xml:space="preserve"> und </w:t>
      </w:r>
      <w:proofErr w:type="spellStart"/>
      <w:r>
        <w:t>tod</w:t>
      </w:r>
      <w:proofErr w:type="spellEnd"/>
      <w:r>
        <w:t xml:space="preserve"> </w:t>
      </w:r>
      <w:proofErr w:type="spellStart"/>
      <w:r>
        <w:t>erloeset</w:t>
      </w:r>
      <w:proofErr w:type="spellEnd"/>
      <w:r>
        <w:t xml:space="preserve"> werden / denn durch den </w:t>
      </w:r>
      <w:proofErr w:type="spellStart"/>
      <w:r>
        <w:t>glawben</w:t>
      </w:r>
      <w:proofErr w:type="spellEnd"/>
      <w:r>
        <w:t xml:space="preserve"> an den </w:t>
      </w:r>
      <w:proofErr w:type="spellStart"/>
      <w:r>
        <w:t>gecreutzigten</w:t>
      </w:r>
      <w:proofErr w:type="spellEnd"/>
      <w:r>
        <w:t xml:space="preserve"> JESUM CHRISTUM. Wie nu die </w:t>
      </w:r>
      <w:proofErr w:type="spellStart"/>
      <w:r>
        <w:t>auffgerichte</w:t>
      </w:r>
      <w:proofErr w:type="spellEnd"/>
      <w:r>
        <w:t xml:space="preserve"> </w:t>
      </w:r>
      <w:proofErr w:type="spellStart"/>
      <w:r>
        <w:t>Eherneschlange</w:t>
      </w:r>
      <w:proofErr w:type="spellEnd"/>
      <w:r>
        <w:t xml:space="preserve"> eine Figur ist des </w:t>
      </w:r>
      <w:proofErr w:type="spellStart"/>
      <w:r>
        <w:t>Gecreutzigten</w:t>
      </w:r>
      <w:proofErr w:type="spellEnd"/>
      <w:r>
        <w:t xml:space="preserve"> CHRISTI: das also </w:t>
      </w:r>
      <w:proofErr w:type="spellStart"/>
      <w:r>
        <w:t>dis</w:t>
      </w:r>
      <w:proofErr w:type="spellEnd"/>
      <w:r>
        <w:t xml:space="preserve"> zeitliche leben das diese </w:t>
      </w:r>
      <w:proofErr w:type="spellStart"/>
      <w:r>
        <w:t>leutte</w:t>
      </w:r>
      <w:proofErr w:type="spellEnd"/>
      <w:r>
        <w:t xml:space="preserve"> erlangen durchs ansehen der </w:t>
      </w:r>
      <w:proofErr w:type="spellStart"/>
      <w:r>
        <w:t>Eherneschlangen</w:t>
      </w:r>
      <w:proofErr w:type="spellEnd"/>
      <w:r>
        <w:t xml:space="preserve"> ein </w:t>
      </w:r>
      <w:proofErr w:type="spellStart"/>
      <w:r>
        <w:t>Fuerbild</w:t>
      </w:r>
      <w:proofErr w:type="spellEnd"/>
      <w:r>
        <w:t xml:space="preserve"> </w:t>
      </w:r>
      <w:proofErr w:type="spellStart"/>
      <w:r>
        <w:t>seie</w:t>
      </w:r>
      <w:proofErr w:type="spellEnd"/>
      <w:r>
        <w:t xml:space="preserve"> des Ewigen </w:t>
      </w:r>
      <w:proofErr w:type="spellStart"/>
      <w:r>
        <w:t>lebens</w:t>
      </w:r>
      <w:proofErr w:type="spellEnd"/>
      <w:r>
        <w:t xml:space="preserve"> welches alle Christen oder </w:t>
      </w:r>
      <w:proofErr w:type="spellStart"/>
      <w:r>
        <w:t>erweleten</w:t>
      </w:r>
      <w:proofErr w:type="spellEnd"/>
      <w:r>
        <w:t xml:space="preserve"> durch den </w:t>
      </w:r>
      <w:proofErr w:type="spellStart"/>
      <w:r>
        <w:t>glawben</w:t>
      </w:r>
      <w:proofErr w:type="spellEnd"/>
      <w:r>
        <w:t xml:space="preserve"> an CHRISTUM erlangen / scheinet aus dem sechsten Capitel Joannis. Denn das dieser Christen in der </w:t>
      </w:r>
      <w:proofErr w:type="spellStart"/>
      <w:r>
        <w:t>Wuesten</w:t>
      </w:r>
      <w:proofErr w:type="spellEnd"/>
      <w:r>
        <w:t xml:space="preserve"> und unser </w:t>
      </w:r>
      <w:proofErr w:type="spellStart"/>
      <w:r>
        <w:t>glawb</w:t>
      </w:r>
      <w:proofErr w:type="spellEnd"/>
      <w:r>
        <w:t xml:space="preserve"> ein </w:t>
      </w:r>
      <w:proofErr w:type="spellStart"/>
      <w:r>
        <w:t>glawb</w:t>
      </w:r>
      <w:proofErr w:type="spellEnd"/>
      <w:r>
        <w:t xml:space="preserve"> </w:t>
      </w:r>
      <w:proofErr w:type="spellStart"/>
      <w:r>
        <w:t>seie</w:t>
      </w:r>
      <w:proofErr w:type="spellEnd"/>
      <w:r>
        <w:t xml:space="preserve"> / zeuget Paulus I. Cor. 10. </w:t>
      </w:r>
    </w:p>
    <w:p w14:paraId="1EBCD897" w14:textId="77777777" w:rsidR="00A20E90" w:rsidRDefault="00A20E90" w:rsidP="00A20E90">
      <w:pPr>
        <w:pStyle w:val="StandardWeb"/>
      </w:pPr>
      <w:r>
        <w:t xml:space="preserve">Aber </w:t>
      </w:r>
      <w:proofErr w:type="spellStart"/>
      <w:r>
        <w:t>dis</w:t>
      </w:r>
      <w:proofErr w:type="spellEnd"/>
      <w:r>
        <w:t xml:space="preserve"> </w:t>
      </w:r>
      <w:proofErr w:type="spellStart"/>
      <w:r>
        <w:t>seie</w:t>
      </w:r>
      <w:proofErr w:type="spellEnd"/>
      <w:r>
        <w:t xml:space="preserve"> </w:t>
      </w:r>
      <w:proofErr w:type="spellStart"/>
      <w:r>
        <w:t>deudsch</w:t>
      </w:r>
      <w:proofErr w:type="spellEnd"/>
      <w:r>
        <w:t xml:space="preserve"> </w:t>
      </w:r>
      <w:proofErr w:type="spellStart"/>
      <w:r>
        <w:t>gnug</w:t>
      </w:r>
      <w:proofErr w:type="spellEnd"/>
      <w:r>
        <w:t xml:space="preserve"> vom Gesetz und Evangelio </w:t>
      </w:r>
      <w:proofErr w:type="spellStart"/>
      <w:r>
        <w:t>gered</w:t>
      </w:r>
      <w:proofErr w:type="spellEnd"/>
      <w:r>
        <w:t xml:space="preserve">. </w:t>
      </w:r>
      <w:proofErr w:type="spellStart"/>
      <w:r>
        <w:t>Drumb</w:t>
      </w:r>
      <w:proofErr w:type="spellEnd"/>
      <w:r>
        <w:t xml:space="preserve"> so Gott </w:t>
      </w:r>
      <w:proofErr w:type="spellStart"/>
      <w:r>
        <w:t>selbs</w:t>
      </w:r>
      <w:proofErr w:type="spellEnd"/>
      <w:r>
        <w:t xml:space="preserve"> hie kein </w:t>
      </w:r>
      <w:proofErr w:type="spellStart"/>
      <w:r>
        <w:t>ander</w:t>
      </w:r>
      <w:proofErr w:type="spellEnd"/>
      <w:r>
        <w:t xml:space="preserve"> </w:t>
      </w:r>
      <w:proofErr w:type="spellStart"/>
      <w:r>
        <w:t>Ertzneie</w:t>
      </w:r>
      <w:proofErr w:type="spellEnd"/>
      <w:r>
        <w:t xml:space="preserve"> </w:t>
      </w:r>
      <w:proofErr w:type="spellStart"/>
      <w:r>
        <w:t>leret</w:t>
      </w:r>
      <w:proofErr w:type="spellEnd"/>
      <w:r>
        <w:t xml:space="preserve"> / wider die </w:t>
      </w:r>
      <w:proofErr w:type="spellStart"/>
      <w:r>
        <w:t>Suend</w:t>
      </w:r>
      <w:proofErr w:type="spellEnd"/>
      <w:r>
        <w:t xml:space="preserve"> und </w:t>
      </w:r>
      <w:proofErr w:type="spellStart"/>
      <w:r>
        <w:t>tod</w:t>
      </w:r>
      <w:proofErr w:type="spellEnd"/>
      <w:r>
        <w:t xml:space="preserve"> / denn </w:t>
      </w:r>
      <w:proofErr w:type="spellStart"/>
      <w:r>
        <w:t>glewben</w:t>
      </w:r>
      <w:proofErr w:type="spellEnd"/>
      <w:r>
        <w:t xml:space="preserve"> an den </w:t>
      </w:r>
      <w:proofErr w:type="spellStart"/>
      <w:r>
        <w:t>gecreutzigten</w:t>
      </w:r>
      <w:proofErr w:type="spellEnd"/>
      <w:r>
        <w:t xml:space="preserve"> CHRIST / also das er auch seinem eigen </w:t>
      </w:r>
      <w:proofErr w:type="spellStart"/>
      <w:r>
        <w:t>gesetz</w:t>
      </w:r>
      <w:proofErr w:type="spellEnd"/>
      <w:r>
        <w:t xml:space="preserve"> und </w:t>
      </w:r>
      <w:proofErr w:type="spellStart"/>
      <w:r>
        <w:t>zorn</w:t>
      </w:r>
      <w:proofErr w:type="spellEnd"/>
      <w:r>
        <w:t xml:space="preserve"> weichet / </w:t>
      </w:r>
      <w:proofErr w:type="spellStart"/>
      <w:r>
        <w:t>auffdas</w:t>
      </w:r>
      <w:proofErr w:type="spellEnd"/>
      <w:r>
        <w:t xml:space="preserve"> CHRISTUS mit seinem Evangelio und </w:t>
      </w:r>
      <w:proofErr w:type="spellStart"/>
      <w:r>
        <w:t>glawben</w:t>
      </w:r>
      <w:proofErr w:type="spellEnd"/>
      <w:r>
        <w:t xml:space="preserve"> raum habe: Das auch wir schuldig seien bei unser </w:t>
      </w:r>
      <w:proofErr w:type="spellStart"/>
      <w:r>
        <w:t>selen</w:t>
      </w:r>
      <w:proofErr w:type="spellEnd"/>
      <w:r>
        <w:t xml:space="preserve"> </w:t>
      </w:r>
      <w:proofErr w:type="spellStart"/>
      <w:r>
        <w:t>selickeit</w:t>
      </w:r>
      <w:proofErr w:type="spellEnd"/>
      <w:r>
        <w:t xml:space="preserve"> </w:t>
      </w:r>
      <w:proofErr w:type="spellStart"/>
      <w:r>
        <w:t>auff</w:t>
      </w:r>
      <w:proofErr w:type="spellEnd"/>
      <w:r>
        <w:t xml:space="preserve"> </w:t>
      </w:r>
      <w:proofErr w:type="spellStart"/>
      <w:r>
        <w:t>dise</w:t>
      </w:r>
      <w:proofErr w:type="spellEnd"/>
      <w:r>
        <w:t xml:space="preserve"> weise Gottes unterschiedlich und </w:t>
      </w:r>
      <w:proofErr w:type="spellStart"/>
      <w:r>
        <w:t>deudlich</w:t>
      </w:r>
      <w:proofErr w:type="spellEnd"/>
      <w:r>
        <w:t xml:space="preserve"> vom Gesetz und Evangelio </w:t>
      </w:r>
      <w:proofErr w:type="spellStart"/>
      <w:r>
        <w:t>zuleren</w:t>
      </w:r>
      <w:proofErr w:type="spellEnd"/>
      <w:r>
        <w:t xml:space="preserve"> / ist offenbar </w:t>
      </w:r>
      <w:proofErr w:type="spellStart"/>
      <w:r>
        <w:t>gnug</w:t>
      </w:r>
      <w:proofErr w:type="spellEnd"/>
      <w:r>
        <w:t xml:space="preserve"> aus den Episteln Pauli </w:t>
      </w:r>
      <w:proofErr w:type="spellStart"/>
      <w:r>
        <w:t>zun</w:t>
      </w:r>
      <w:proofErr w:type="spellEnd"/>
      <w:r>
        <w:t xml:space="preserve"> </w:t>
      </w:r>
      <w:proofErr w:type="spellStart"/>
      <w:r>
        <w:t>Roemern</w:t>
      </w:r>
      <w:proofErr w:type="spellEnd"/>
      <w:r>
        <w:t xml:space="preserve"> und Galatern. Nu </w:t>
      </w:r>
    </w:p>
    <w:p w14:paraId="4DCDDFD0" w14:textId="77777777" w:rsidR="00A20E90" w:rsidRDefault="00A20E90" w:rsidP="00A20E90">
      <w:pPr>
        <w:pStyle w:val="berschrift3"/>
      </w:pPr>
      <w:r>
        <w:t xml:space="preserve">Von der </w:t>
      </w:r>
      <w:proofErr w:type="spellStart"/>
      <w:r>
        <w:t>grossen</w:t>
      </w:r>
      <w:proofErr w:type="spellEnd"/>
      <w:r>
        <w:t xml:space="preserve"> Krafft des Evangelii Gottes von CHRISTO.</w:t>
      </w:r>
    </w:p>
    <w:p w14:paraId="6E1008EC" w14:textId="26DA6394" w:rsidR="00A20E90" w:rsidRDefault="00A20E90" w:rsidP="00A20E90">
      <w:pPr>
        <w:pStyle w:val="StandardWeb"/>
      </w:pPr>
      <w:r>
        <w:t xml:space="preserve">Denn was scheinet aus </w:t>
      </w:r>
      <w:proofErr w:type="spellStart"/>
      <w:r>
        <w:t>disen</w:t>
      </w:r>
      <w:proofErr w:type="spellEnd"/>
      <w:r>
        <w:t xml:space="preserve"> </w:t>
      </w:r>
      <w:proofErr w:type="spellStart"/>
      <w:r>
        <w:t>wortten</w:t>
      </w:r>
      <w:proofErr w:type="spellEnd"/>
      <w:r>
        <w:t xml:space="preserve"> (Da machte Moses ein </w:t>
      </w:r>
      <w:proofErr w:type="spellStart"/>
      <w:r w:rsidRPr="00A20E90">
        <w:t>EherneSchlangen</w:t>
      </w:r>
      <w:proofErr w:type="spellEnd"/>
      <w:r>
        <w:t xml:space="preserve"> und richtet sie </w:t>
      </w:r>
      <w:proofErr w:type="spellStart"/>
      <w:r>
        <w:t>auff</w:t>
      </w:r>
      <w:proofErr w:type="spellEnd"/>
      <w:r>
        <w:t xml:space="preserve"> zum </w:t>
      </w:r>
      <w:proofErr w:type="spellStart"/>
      <w:r>
        <w:t>zeichen</w:t>
      </w:r>
      <w:proofErr w:type="spellEnd"/>
      <w:r>
        <w:t xml:space="preserve"> / also / wenn jemand ein </w:t>
      </w:r>
      <w:proofErr w:type="spellStart"/>
      <w:r w:rsidRPr="00A20E90">
        <w:t>FewrSchlange</w:t>
      </w:r>
      <w:proofErr w:type="spellEnd"/>
      <w:r>
        <w:t xml:space="preserve"> </w:t>
      </w:r>
      <w:proofErr w:type="spellStart"/>
      <w:r>
        <w:t>beis</w:t>
      </w:r>
      <w:proofErr w:type="spellEnd"/>
      <w:r>
        <w:t xml:space="preserve"> und </w:t>
      </w:r>
      <w:proofErr w:type="spellStart"/>
      <w:r>
        <w:t>sahe</w:t>
      </w:r>
      <w:proofErr w:type="spellEnd"/>
      <w:r>
        <w:t xml:space="preserve"> die Eherne Schlangen an so blieb er leben) anders denn das </w:t>
      </w:r>
      <w:proofErr w:type="spellStart"/>
      <w:r>
        <w:t>dis</w:t>
      </w:r>
      <w:proofErr w:type="spellEnd"/>
      <w:r>
        <w:t xml:space="preserve"> Evangelion von der </w:t>
      </w:r>
      <w:proofErr w:type="spellStart"/>
      <w:r w:rsidRPr="00A20E90">
        <w:t>EherneSchlangen</w:t>
      </w:r>
      <w:proofErr w:type="spellEnd"/>
      <w:r>
        <w:t xml:space="preserve"> eine </w:t>
      </w:r>
      <w:proofErr w:type="spellStart"/>
      <w:r>
        <w:t>krafft</w:t>
      </w:r>
      <w:proofErr w:type="spellEnd"/>
      <w:r>
        <w:t xml:space="preserve"> Gottes </w:t>
      </w:r>
      <w:proofErr w:type="spellStart"/>
      <w:r>
        <w:t>seie</w:t>
      </w:r>
      <w:proofErr w:type="spellEnd"/>
      <w:r>
        <w:t xml:space="preserve"> die da seligmache alle die dran </w:t>
      </w:r>
      <w:proofErr w:type="spellStart"/>
      <w:r>
        <w:t>glewben</w:t>
      </w:r>
      <w:proofErr w:type="spellEnd"/>
      <w:r>
        <w:t xml:space="preserve">: als Paulus auch Ro. I. zeuget: So last uns aus </w:t>
      </w:r>
      <w:proofErr w:type="spellStart"/>
      <w:r>
        <w:t>diser</w:t>
      </w:r>
      <w:proofErr w:type="spellEnd"/>
      <w:r>
        <w:t xml:space="preserve"> </w:t>
      </w:r>
      <w:proofErr w:type="spellStart"/>
      <w:r w:rsidRPr="00A20E90">
        <w:t>SchlosRede</w:t>
      </w:r>
      <w:proofErr w:type="spellEnd"/>
      <w:r>
        <w:t xml:space="preserve"> </w:t>
      </w:r>
      <w:proofErr w:type="spellStart"/>
      <w:r>
        <w:t>wol</w:t>
      </w:r>
      <w:proofErr w:type="spellEnd"/>
      <w:r>
        <w:t xml:space="preserve"> fassen und </w:t>
      </w:r>
      <w:proofErr w:type="spellStart"/>
      <w:r>
        <w:t>mercken</w:t>
      </w:r>
      <w:proofErr w:type="spellEnd"/>
      <w:r>
        <w:t xml:space="preserve"> / das durch </w:t>
      </w:r>
      <w:proofErr w:type="spellStart"/>
      <w:r>
        <w:t>einickeit</w:t>
      </w:r>
      <w:proofErr w:type="spellEnd"/>
      <w:r>
        <w:t xml:space="preserve"> </w:t>
      </w:r>
      <w:proofErr w:type="spellStart"/>
      <w:r>
        <w:t>dises</w:t>
      </w:r>
      <w:proofErr w:type="spellEnd"/>
      <w:r>
        <w:t xml:space="preserve"> </w:t>
      </w:r>
      <w:proofErr w:type="spellStart"/>
      <w:r>
        <w:t>volcks</w:t>
      </w:r>
      <w:proofErr w:type="spellEnd"/>
      <w:r>
        <w:t xml:space="preserve"> und Mosi das </w:t>
      </w:r>
      <w:proofErr w:type="spellStart"/>
      <w:r>
        <w:t>grosse</w:t>
      </w:r>
      <w:proofErr w:type="spellEnd"/>
      <w:r>
        <w:t xml:space="preserve"> Sterben in Israel </w:t>
      </w:r>
      <w:proofErr w:type="spellStart"/>
      <w:r>
        <w:t>auff</w:t>
      </w:r>
      <w:proofErr w:type="spellEnd"/>
      <w:r>
        <w:t xml:space="preserve"> </w:t>
      </w:r>
      <w:proofErr w:type="spellStart"/>
      <w:r>
        <w:t>hoeret</w:t>
      </w:r>
      <w:proofErr w:type="spellEnd"/>
      <w:r>
        <w:t xml:space="preserve"> / das in allen Sterben desgleichen Bus und </w:t>
      </w:r>
      <w:proofErr w:type="spellStart"/>
      <w:r>
        <w:t>gebette</w:t>
      </w:r>
      <w:proofErr w:type="spellEnd"/>
      <w:r>
        <w:t xml:space="preserve"> des </w:t>
      </w:r>
      <w:proofErr w:type="spellStart"/>
      <w:r>
        <w:t>volcks</w:t>
      </w:r>
      <w:proofErr w:type="spellEnd"/>
      <w:r>
        <w:t xml:space="preserve"> und Predigers viel ausrichte bei Gott. Denn das auch </w:t>
      </w:r>
      <w:proofErr w:type="spellStart"/>
      <w:r>
        <w:t>solchs</w:t>
      </w:r>
      <w:proofErr w:type="spellEnd"/>
      <w:r>
        <w:t xml:space="preserve"> alles uns zum Exempel </w:t>
      </w:r>
      <w:proofErr w:type="spellStart"/>
      <w:r>
        <w:t>furgeschrieben</w:t>
      </w:r>
      <w:proofErr w:type="spellEnd"/>
      <w:r>
        <w:t xml:space="preserve"> </w:t>
      </w:r>
      <w:proofErr w:type="spellStart"/>
      <w:r>
        <w:t>seie</w:t>
      </w:r>
      <w:proofErr w:type="spellEnd"/>
      <w:r>
        <w:t xml:space="preserve"> / bezeuge ich mit Paulo Ro. 15. da er spricht / Was uns </w:t>
      </w:r>
      <w:proofErr w:type="spellStart"/>
      <w:r>
        <w:t>furgeschrieben</w:t>
      </w:r>
      <w:proofErr w:type="spellEnd"/>
      <w:r>
        <w:t xml:space="preserve"> ist / das ist uns zur </w:t>
      </w:r>
      <w:proofErr w:type="spellStart"/>
      <w:r>
        <w:t>lere</w:t>
      </w:r>
      <w:proofErr w:type="spellEnd"/>
      <w:r>
        <w:t xml:space="preserve"> </w:t>
      </w:r>
      <w:proofErr w:type="spellStart"/>
      <w:r>
        <w:t>furgeschrieben</w:t>
      </w:r>
      <w:proofErr w:type="spellEnd"/>
      <w:r>
        <w:t xml:space="preserve"> / </w:t>
      </w:r>
      <w:proofErr w:type="spellStart"/>
      <w:r>
        <w:t>auffdas</w:t>
      </w:r>
      <w:proofErr w:type="spellEnd"/>
      <w:r>
        <w:t xml:space="preserve"> wir durch </w:t>
      </w:r>
      <w:proofErr w:type="spellStart"/>
      <w:r>
        <w:t>gedult</w:t>
      </w:r>
      <w:proofErr w:type="spellEnd"/>
      <w:r>
        <w:t xml:space="preserve"> und </w:t>
      </w:r>
      <w:proofErr w:type="spellStart"/>
      <w:r>
        <w:t>trost</w:t>
      </w:r>
      <w:proofErr w:type="spellEnd"/>
      <w:r>
        <w:t xml:space="preserve"> der </w:t>
      </w:r>
      <w:proofErr w:type="spellStart"/>
      <w:r>
        <w:t>Schrifft</w:t>
      </w:r>
      <w:proofErr w:type="spellEnd"/>
      <w:r>
        <w:t xml:space="preserve"> </w:t>
      </w:r>
      <w:proofErr w:type="spellStart"/>
      <w:r>
        <w:t>hoffnung</w:t>
      </w:r>
      <w:proofErr w:type="spellEnd"/>
      <w:r>
        <w:t xml:space="preserve"> </w:t>
      </w:r>
      <w:proofErr w:type="spellStart"/>
      <w:r>
        <w:t>entpfahen</w:t>
      </w:r>
      <w:proofErr w:type="spellEnd"/>
      <w:r>
        <w:t xml:space="preserve">. </w:t>
      </w:r>
      <w:proofErr w:type="spellStart"/>
      <w:r>
        <w:t>Drumb</w:t>
      </w:r>
      <w:proofErr w:type="spellEnd"/>
      <w:r>
        <w:t xml:space="preserve"> wie </w:t>
      </w:r>
      <w:proofErr w:type="spellStart"/>
      <w:r>
        <w:t>dise</w:t>
      </w:r>
      <w:proofErr w:type="spellEnd"/>
      <w:r>
        <w:t xml:space="preserve"> </w:t>
      </w:r>
      <w:proofErr w:type="spellStart"/>
      <w:r>
        <w:t>leutte</w:t>
      </w:r>
      <w:proofErr w:type="spellEnd"/>
      <w:r>
        <w:t xml:space="preserve"> von </w:t>
      </w:r>
      <w:proofErr w:type="spellStart"/>
      <w:r w:rsidRPr="00A20E90">
        <w:t>FewrigenSchlangen</w:t>
      </w:r>
      <w:proofErr w:type="spellEnd"/>
      <w:r>
        <w:t xml:space="preserve"> gebissen / keiner andern </w:t>
      </w:r>
      <w:proofErr w:type="spellStart"/>
      <w:r>
        <w:t>Ertzneie</w:t>
      </w:r>
      <w:proofErr w:type="spellEnd"/>
      <w:r>
        <w:t xml:space="preserve"> wider den Tod brauchten / denn Gottes Evangelion </w:t>
      </w:r>
      <w:proofErr w:type="spellStart"/>
      <w:r>
        <w:t>hoeren</w:t>
      </w:r>
      <w:proofErr w:type="spellEnd"/>
      <w:r>
        <w:t xml:space="preserve"> und </w:t>
      </w:r>
      <w:proofErr w:type="spellStart"/>
      <w:r>
        <w:t>glewben</w:t>
      </w:r>
      <w:proofErr w:type="spellEnd"/>
      <w:r>
        <w:t xml:space="preserve">: das in allen Sterben des gleichen keine bessere Pillen und </w:t>
      </w:r>
      <w:proofErr w:type="spellStart"/>
      <w:r>
        <w:t>Ertzneie</w:t>
      </w:r>
      <w:proofErr w:type="spellEnd"/>
      <w:r>
        <w:t xml:space="preserve"> wider </w:t>
      </w:r>
      <w:proofErr w:type="spellStart"/>
      <w:r>
        <w:t>Suend</w:t>
      </w:r>
      <w:proofErr w:type="spellEnd"/>
      <w:r>
        <w:t xml:space="preserve"> und Tod seien denn Gottes </w:t>
      </w:r>
      <w:proofErr w:type="spellStart"/>
      <w:r>
        <w:t>hoeren</w:t>
      </w:r>
      <w:proofErr w:type="spellEnd"/>
      <w:r>
        <w:t xml:space="preserve"> und </w:t>
      </w:r>
      <w:proofErr w:type="spellStart"/>
      <w:r>
        <w:t>glewben</w:t>
      </w:r>
      <w:proofErr w:type="spellEnd"/>
      <w:r>
        <w:t xml:space="preserve"> / erscheinet nicht daraus alleine das </w:t>
      </w:r>
      <w:proofErr w:type="spellStart"/>
      <w:r>
        <w:t>Jesa</w:t>
      </w:r>
      <w:proofErr w:type="spellEnd"/>
      <w:r>
        <w:t xml:space="preserve">. 53. spricht / Gott hat </w:t>
      </w:r>
      <w:proofErr w:type="spellStart"/>
      <w:r>
        <w:t>auff</w:t>
      </w:r>
      <w:proofErr w:type="spellEnd"/>
      <w:r>
        <w:t xml:space="preserve"> CHRISTUM all unsere </w:t>
      </w:r>
      <w:proofErr w:type="spellStart"/>
      <w:r>
        <w:t>suend</w:t>
      </w:r>
      <w:proofErr w:type="spellEnd"/>
      <w:r>
        <w:t xml:space="preserve"> und </w:t>
      </w:r>
      <w:proofErr w:type="spellStart"/>
      <w:r>
        <w:t>kranckheit</w:t>
      </w:r>
      <w:proofErr w:type="spellEnd"/>
      <w:r>
        <w:t xml:space="preserve"> </w:t>
      </w:r>
      <w:proofErr w:type="spellStart"/>
      <w:r>
        <w:t>geleget</w:t>
      </w:r>
      <w:proofErr w:type="spellEnd"/>
      <w:r>
        <w:t xml:space="preserve"> / sondern auch das CHRISTUS </w:t>
      </w:r>
      <w:proofErr w:type="spellStart"/>
      <w:r>
        <w:t>selbs</w:t>
      </w:r>
      <w:proofErr w:type="spellEnd"/>
      <w:r>
        <w:t xml:space="preserve"> </w:t>
      </w:r>
      <w:proofErr w:type="spellStart"/>
      <w:r>
        <w:t>schwehert</w:t>
      </w:r>
      <w:proofErr w:type="spellEnd"/>
      <w:r>
        <w:t xml:space="preserve"> und spricht Jo. 8. Warlich ich sage euch / wer mein </w:t>
      </w:r>
      <w:proofErr w:type="spellStart"/>
      <w:r>
        <w:t>Wortt</w:t>
      </w:r>
      <w:proofErr w:type="spellEnd"/>
      <w:r>
        <w:t xml:space="preserve"> </w:t>
      </w:r>
      <w:proofErr w:type="spellStart"/>
      <w:r>
        <w:t>helt</w:t>
      </w:r>
      <w:proofErr w:type="spellEnd"/>
      <w:r>
        <w:t xml:space="preserve"> / der wird den </w:t>
      </w:r>
      <w:proofErr w:type="spellStart"/>
      <w:r>
        <w:t>tod</w:t>
      </w:r>
      <w:proofErr w:type="spellEnd"/>
      <w:r>
        <w:t xml:space="preserve"> nicht schmecken ewiglich. Demnach halt ich von den </w:t>
      </w:r>
      <w:proofErr w:type="spellStart"/>
      <w:r>
        <w:t>leutten</w:t>
      </w:r>
      <w:proofErr w:type="spellEnd"/>
      <w:r>
        <w:t xml:space="preserve"> viel so nicht alleine wenn sie gesund und frisch sind Gottes </w:t>
      </w:r>
      <w:proofErr w:type="spellStart"/>
      <w:r>
        <w:t>wortt</w:t>
      </w:r>
      <w:proofErr w:type="spellEnd"/>
      <w:r>
        <w:t xml:space="preserve"> </w:t>
      </w:r>
      <w:proofErr w:type="spellStart"/>
      <w:r>
        <w:t>hoeren</w:t>
      </w:r>
      <w:proofErr w:type="spellEnd"/>
      <w:r>
        <w:t xml:space="preserve"> / und Gott </w:t>
      </w:r>
      <w:proofErr w:type="spellStart"/>
      <w:r>
        <w:t>auff</w:t>
      </w:r>
      <w:proofErr w:type="spellEnd"/>
      <w:r>
        <w:t xml:space="preserve"> seine </w:t>
      </w:r>
      <w:proofErr w:type="spellStart"/>
      <w:r>
        <w:t>Wortt</w:t>
      </w:r>
      <w:proofErr w:type="spellEnd"/>
      <w:r>
        <w:t xml:space="preserve"> </w:t>
      </w:r>
      <w:proofErr w:type="spellStart"/>
      <w:r>
        <w:t>teglich</w:t>
      </w:r>
      <w:proofErr w:type="spellEnd"/>
      <w:r>
        <w:t xml:space="preserve"> bitten das er sie ja </w:t>
      </w:r>
      <w:proofErr w:type="spellStart"/>
      <w:r>
        <w:t>fur</w:t>
      </w:r>
      <w:proofErr w:type="spellEnd"/>
      <w:r>
        <w:t xml:space="preserve"> not und </w:t>
      </w:r>
      <w:proofErr w:type="spellStart"/>
      <w:r>
        <w:t>tod</w:t>
      </w:r>
      <w:proofErr w:type="spellEnd"/>
      <w:r>
        <w:t xml:space="preserve"> </w:t>
      </w:r>
      <w:proofErr w:type="spellStart"/>
      <w:r>
        <w:t>behute</w:t>
      </w:r>
      <w:proofErr w:type="spellEnd"/>
      <w:r>
        <w:t xml:space="preserve"> / sondern auch wenn sie </w:t>
      </w:r>
      <w:proofErr w:type="spellStart"/>
      <w:r>
        <w:t>kranck</w:t>
      </w:r>
      <w:proofErr w:type="spellEnd"/>
      <w:r>
        <w:t xml:space="preserve"> werden das </w:t>
      </w:r>
      <w:proofErr w:type="spellStart"/>
      <w:r>
        <w:t>Nunc</w:t>
      </w:r>
      <w:proofErr w:type="spellEnd"/>
      <w:r>
        <w:t xml:space="preserve"> </w:t>
      </w:r>
      <w:proofErr w:type="spellStart"/>
      <w:r>
        <w:t>dimittis</w:t>
      </w:r>
      <w:proofErr w:type="spellEnd"/>
      <w:r>
        <w:t xml:space="preserve"> singen und ehe des </w:t>
      </w:r>
      <w:proofErr w:type="spellStart"/>
      <w:r w:rsidRPr="00A20E90">
        <w:t>SeelArtztes</w:t>
      </w:r>
      <w:proofErr w:type="spellEnd"/>
      <w:r>
        <w:t xml:space="preserve"> denn des </w:t>
      </w:r>
      <w:proofErr w:type="spellStart"/>
      <w:r w:rsidRPr="00A20E90">
        <w:t>LeibArtztes</w:t>
      </w:r>
      <w:proofErr w:type="spellEnd"/>
      <w:r>
        <w:t xml:space="preserve"> brauchen / wie </w:t>
      </w:r>
      <w:proofErr w:type="spellStart"/>
      <w:r>
        <w:t>Syrach</w:t>
      </w:r>
      <w:proofErr w:type="spellEnd"/>
      <w:r>
        <w:t xml:space="preserve"> auch </w:t>
      </w:r>
      <w:proofErr w:type="spellStart"/>
      <w:r>
        <w:t>leret</w:t>
      </w:r>
      <w:proofErr w:type="spellEnd"/>
      <w:r>
        <w:t xml:space="preserve"> Cap. 38. Bitte den </w:t>
      </w:r>
      <w:proofErr w:type="spellStart"/>
      <w:r>
        <w:t>Hern</w:t>
      </w:r>
      <w:proofErr w:type="spellEnd"/>
      <w:r>
        <w:t xml:space="preserve"> wenn du </w:t>
      </w:r>
      <w:proofErr w:type="spellStart"/>
      <w:r>
        <w:t>kranck</w:t>
      </w:r>
      <w:proofErr w:type="spellEnd"/>
      <w:r>
        <w:t xml:space="preserve"> bist / so wird er dich gesund machen / darnach las den </w:t>
      </w:r>
      <w:proofErr w:type="spellStart"/>
      <w:r>
        <w:t>Artzt</w:t>
      </w:r>
      <w:proofErr w:type="spellEnd"/>
      <w:r>
        <w:t xml:space="preserve"> zu dir. Die aber gemeiniglich des Sterbens </w:t>
      </w:r>
      <w:proofErr w:type="spellStart"/>
      <w:r>
        <w:t>ursache</w:t>
      </w:r>
      <w:proofErr w:type="spellEnd"/>
      <w:r>
        <w:t xml:space="preserve"> sind / treiben im Sterben das Widderspiel. So last uns Gott </w:t>
      </w:r>
      <w:proofErr w:type="spellStart"/>
      <w:r>
        <w:t>auff</w:t>
      </w:r>
      <w:proofErr w:type="spellEnd"/>
      <w:r>
        <w:t xml:space="preserve"> seine </w:t>
      </w:r>
      <w:proofErr w:type="spellStart"/>
      <w:r>
        <w:t>verheissung</w:t>
      </w:r>
      <w:proofErr w:type="spellEnd"/>
      <w:r>
        <w:t xml:space="preserve"> in CHRISTI Namen bitten / das er uns nicht alleine </w:t>
      </w:r>
      <w:proofErr w:type="spellStart"/>
      <w:r>
        <w:t>fur</w:t>
      </w:r>
      <w:proofErr w:type="spellEnd"/>
      <w:r>
        <w:t xml:space="preserve"> des Todes </w:t>
      </w:r>
      <w:proofErr w:type="spellStart"/>
      <w:r>
        <w:t>ursache</w:t>
      </w:r>
      <w:proofErr w:type="spellEnd"/>
      <w:r>
        <w:t xml:space="preserve"> so </w:t>
      </w:r>
      <w:proofErr w:type="spellStart"/>
      <w:r>
        <w:t>wol</w:t>
      </w:r>
      <w:proofErr w:type="spellEnd"/>
      <w:r>
        <w:t xml:space="preserve"> als </w:t>
      </w:r>
      <w:proofErr w:type="spellStart"/>
      <w:r>
        <w:t>fur</w:t>
      </w:r>
      <w:proofErr w:type="spellEnd"/>
      <w:r>
        <w:t xml:space="preserve"> </w:t>
      </w:r>
      <w:proofErr w:type="spellStart"/>
      <w:r>
        <w:t>dme</w:t>
      </w:r>
      <w:proofErr w:type="spellEnd"/>
      <w:r>
        <w:t xml:space="preserve"> </w:t>
      </w:r>
      <w:proofErr w:type="spellStart"/>
      <w:r>
        <w:t>tod</w:t>
      </w:r>
      <w:proofErr w:type="spellEnd"/>
      <w:r>
        <w:t xml:space="preserve"> </w:t>
      </w:r>
      <w:proofErr w:type="spellStart"/>
      <w:r>
        <w:t>behuete</w:t>
      </w:r>
      <w:proofErr w:type="spellEnd"/>
      <w:r>
        <w:t xml:space="preserve"> / sondern auch das er uns </w:t>
      </w:r>
      <w:proofErr w:type="spellStart"/>
      <w:r>
        <w:t>auff</w:t>
      </w:r>
      <w:proofErr w:type="spellEnd"/>
      <w:r>
        <w:t xml:space="preserve"> seinem Erdboden </w:t>
      </w:r>
      <w:proofErr w:type="spellStart"/>
      <w:r>
        <w:t>fur</w:t>
      </w:r>
      <w:proofErr w:type="spellEnd"/>
      <w:r>
        <w:t xml:space="preserve"> allen feinden </w:t>
      </w:r>
      <w:proofErr w:type="spellStart"/>
      <w:r>
        <w:t>umb</w:t>
      </w:r>
      <w:proofErr w:type="spellEnd"/>
      <w:r>
        <w:t xml:space="preserve"> des willen </w:t>
      </w:r>
      <w:proofErr w:type="spellStart"/>
      <w:r>
        <w:t>gnediglich</w:t>
      </w:r>
      <w:proofErr w:type="spellEnd"/>
      <w:r>
        <w:t xml:space="preserve"> beschirmen wolle / das wir im dienen </w:t>
      </w:r>
      <w:proofErr w:type="spellStart"/>
      <w:r>
        <w:t>muegen</w:t>
      </w:r>
      <w:proofErr w:type="spellEnd"/>
      <w:r>
        <w:t xml:space="preserve"> in </w:t>
      </w:r>
      <w:proofErr w:type="spellStart"/>
      <w:r>
        <w:t>heilickeit</w:t>
      </w:r>
      <w:proofErr w:type="spellEnd"/>
      <w:r>
        <w:t xml:space="preserve"> und </w:t>
      </w:r>
      <w:proofErr w:type="spellStart"/>
      <w:r>
        <w:t>gerechtickeit</w:t>
      </w:r>
      <w:proofErr w:type="spellEnd"/>
      <w:r>
        <w:t xml:space="preserve"> so </w:t>
      </w:r>
      <w:proofErr w:type="spellStart"/>
      <w:r>
        <w:t>fur</w:t>
      </w:r>
      <w:proofErr w:type="spellEnd"/>
      <w:r>
        <w:t xml:space="preserve"> im gilt. Gott dem Vatter und Gott dem Son und Gott dem heiligen Geist </w:t>
      </w:r>
      <w:proofErr w:type="spellStart"/>
      <w:r>
        <w:t>seie</w:t>
      </w:r>
      <w:proofErr w:type="spellEnd"/>
      <w:r>
        <w:t xml:space="preserve"> lob ehre </w:t>
      </w:r>
      <w:proofErr w:type="spellStart"/>
      <w:r>
        <w:t>danck</w:t>
      </w:r>
      <w:proofErr w:type="spellEnd"/>
      <w:r>
        <w:t xml:space="preserve"> in </w:t>
      </w:r>
      <w:proofErr w:type="spellStart"/>
      <w:r>
        <w:t>ewickeit</w:t>
      </w:r>
      <w:proofErr w:type="spellEnd"/>
      <w:r>
        <w:t xml:space="preserve">. AMEN. </w:t>
      </w:r>
    </w:p>
    <w:p w14:paraId="7833482E" w14:textId="77777777" w:rsidR="00A20E90" w:rsidRDefault="00A20E90" w:rsidP="00A20E90">
      <w:pPr>
        <w:pStyle w:val="StandardWeb"/>
      </w:pPr>
      <w:r>
        <w:rPr>
          <w:rStyle w:val="Fett"/>
          <w:rFonts w:eastAsiaTheme="majorEastAsia"/>
        </w:rPr>
        <w:t xml:space="preserve">Und die </w:t>
      </w:r>
      <w:proofErr w:type="spellStart"/>
      <w:r>
        <w:rPr>
          <w:rStyle w:val="Fett"/>
          <w:rFonts w:eastAsiaTheme="majorEastAsia"/>
        </w:rPr>
        <w:t>kinder</w:t>
      </w:r>
      <w:proofErr w:type="spellEnd"/>
      <w:r>
        <w:rPr>
          <w:rStyle w:val="Fett"/>
          <w:rFonts w:eastAsiaTheme="majorEastAsia"/>
        </w:rPr>
        <w:t xml:space="preserve"> Israel zogen aus und lagerten sich in </w:t>
      </w:r>
      <w:proofErr w:type="spellStart"/>
      <w:r>
        <w:rPr>
          <w:rStyle w:val="Fett"/>
          <w:rFonts w:eastAsiaTheme="majorEastAsia"/>
        </w:rPr>
        <w:t>Oboth</w:t>
      </w:r>
      <w:proofErr w:type="spellEnd"/>
      <w:r>
        <w:rPr>
          <w:rStyle w:val="Fett"/>
          <w:rFonts w:eastAsiaTheme="majorEastAsia"/>
        </w:rPr>
        <w:t xml:space="preserve">. Und von </w:t>
      </w:r>
      <w:proofErr w:type="spellStart"/>
      <w:r>
        <w:rPr>
          <w:rStyle w:val="Fett"/>
          <w:rFonts w:eastAsiaTheme="majorEastAsia"/>
        </w:rPr>
        <w:t>Oboth</w:t>
      </w:r>
      <w:proofErr w:type="spellEnd"/>
      <w:r>
        <w:rPr>
          <w:rStyle w:val="Fett"/>
          <w:rFonts w:eastAsiaTheme="majorEastAsia"/>
        </w:rPr>
        <w:t xml:space="preserve"> zogen sie aus und lagerten sich in Jim am </w:t>
      </w:r>
      <w:proofErr w:type="spellStart"/>
      <w:r>
        <w:rPr>
          <w:rStyle w:val="Fett"/>
          <w:rFonts w:eastAsiaTheme="majorEastAsia"/>
        </w:rPr>
        <w:t>gebirge</w:t>
      </w:r>
      <w:proofErr w:type="spellEnd"/>
      <w:r>
        <w:rPr>
          <w:rStyle w:val="Fett"/>
          <w:rFonts w:eastAsiaTheme="majorEastAsia"/>
        </w:rPr>
        <w:t xml:space="preserve"> </w:t>
      </w:r>
      <w:proofErr w:type="spellStart"/>
      <w:r>
        <w:rPr>
          <w:rStyle w:val="Fett"/>
          <w:rFonts w:eastAsiaTheme="majorEastAsia"/>
        </w:rPr>
        <w:t>Abarim</w:t>
      </w:r>
      <w:proofErr w:type="spellEnd"/>
      <w:r>
        <w:rPr>
          <w:rStyle w:val="Fett"/>
          <w:rFonts w:eastAsiaTheme="majorEastAsia"/>
        </w:rPr>
        <w:t xml:space="preserve"> in der </w:t>
      </w:r>
      <w:proofErr w:type="spellStart"/>
      <w:r>
        <w:rPr>
          <w:rStyle w:val="Fett"/>
          <w:rFonts w:eastAsiaTheme="majorEastAsia"/>
        </w:rPr>
        <w:t>wuesten</w:t>
      </w:r>
      <w:proofErr w:type="spellEnd"/>
      <w:r>
        <w:rPr>
          <w:rStyle w:val="Fett"/>
          <w:rFonts w:eastAsiaTheme="majorEastAsia"/>
        </w:rPr>
        <w:t xml:space="preserve"> gegen Moab </w:t>
      </w:r>
      <w:proofErr w:type="spellStart"/>
      <w:r>
        <w:rPr>
          <w:rStyle w:val="Fett"/>
          <w:rFonts w:eastAsiaTheme="majorEastAsia"/>
        </w:rPr>
        <w:t>uber</w:t>
      </w:r>
      <w:proofErr w:type="spellEnd"/>
      <w:r>
        <w:rPr>
          <w:rStyle w:val="Fett"/>
          <w:rFonts w:eastAsiaTheme="majorEastAsia"/>
        </w:rPr>
        <w:t xml:space="preserve"> gegen der Sonnen </w:t>
      </w:r>
      <w:proofErr w:type="spellStart"/>
      <w:r>
        <w:rPr>
          <w:rStyle w:val="Fett"/>
          <w:rFonts w:eastAsiaTheme="majorEastAsia"/>
        </w:rPr>
        <w:t>auffgang</w:t>
      </w:r>
      <w:proofErr w:type="spellEnd"/>
      <w:r>
        <w:rPr>
          <w:rStyle w:val="Fett"/>
          <w:rFonts w:eastAsiaTheme="majorEastAsia"/>
        </w:rPr>
        <w:t>.</w:t>
      </w:r>
      <w:r>
        <w:rPr>
          <w:b/>
          <w:bCs/>
        </w:rPr>
        <w:br/>
      </w:r>
      <w:r>
        <w:rPr>
          <w:rStyle w:val="Fett"/>
          <w:rFonts w:eastAsiaTheme="majorEastAsia"/>
        </w:rPr>
        <w:t xml:space="preserve">Von dannen zogen sie und lagerten sich am Bach </w:t>
      </w:r>
      <w:proofErr w:type="spellStart"/>
      <w:r>
        <w:rPr>
          <w:rStyle w:val="Fett"/>
          <w:rFonts w:eastAsiaTheme="majorEastAsia"/>
        </w:rPr>
        <w:t>Sared</w:t>
      </w:r>
      <w:proofErr w:type="spellEnd"/>
      <w:r>
        <w:rPr>
          <w:rStyle w:val="Fett"/>
          <w:rFonts w:eastAsiaTheme="majorEastAsia"/>
        </w:rPr>
        <w:t xml:space="preserve">. Von dannen zogen sie und lagerten sich </w:t>
      </w:r>
      <w:proofErr w:type="spellStart"/>
      <w:r>
        <w:rPr>
          <w:rStyle w:val="Fett"/>
          <w:rFonts w:eastAsiaTheme="majorEastAsia"/>
        </w:rPr>
        <w:t>disseid</w:t>
      </w:r>
      <w:proofErr w:type="spellEnd"/>
      <w:r>
        <w:rPr>
          <w:rStyle w:val="Fett"/>
          <w:rFonts w:eastAsiaTheme="majorEastAsia"/>
        </w:rPr>
        <w:t xml:space="preserve"> am Arnon / welcher ist in der </w:t>
      </w:r>
      <w:proofErr w:type="spellStart"/>
      <w:r>
        <w:rPr>
          <w:rStyle w:val="Fett"/>
          <w:rFonts w:eastAsiaTheme="majorEastAsia"/>
        </w:rPr>
        <w:t>wuesten</w:t>
      </w:r>
      <w:proofErr w:type="spellEnd"/>
      <w:r>
        <w:rPr>
          <w:rStyle w:val="Fett"/>
          <w:rFonts w:eastAsiaTheme="majorEastAsia"/>
        </w:rPr>
        <w:t xml:space="preserve"> und </w:t>
      </w:r>
      <w:proofErr w:type="spellStart"/>
      <w:r>
        <w:rPr>
          <w:rStyle w:val="Fett"/>
          <w:rFonts w:eastAsiaTheme="majorEastAsia"/>
        </w:rPr>
        <w:t>eraus</w:t>
      </w:r>
      <w:proofErr w:type="spellEnd"/>
      <w:r>
        <w:rPr>
          <w:rStyle w:val="Fett"/>
          <w:rFonts w:eastAsiaTheme="majorEastAsia"/>
        </w:rPr>
        <w:t xml:space="preserve"> reicht von der </w:t>
      </w:r>
      <w:proofErr w:type="spellStart"/>
      <w:r>
        <w:rPr>
          <w:rStyle w:val="Fett"/>
          <w:rFonts w:eastAsiaTheme="majorEastAsia"/>
        </w:rPr>
        <w:t>grentze</w:t>
      </w:r>
      <w:proofErr w:type="spellEnd"/>
      <w:r>
        <w:rPr>
          <w:rStyle w:val="Fett"/>
          <w:rFonts w:eastAsiaTheme="majorEastAsia"/>
        </w:rPr>
        <w:t xml:space="preserve"> der </w:t>
      </w:r>
      <w:proofErr w:type="spellStart"/>
      <w:r>
        <w:rPr>
          <w:rStyle w:val="Fett"/>
          <w:rFonts w:eastAsiaTheme="majorEastAsia"/>
        </w:rPr>
        <w:t>Amorriter</w:t>
      </w:r>
      <w:proofErr w:type="spellEnd"/>
      <w:r>
        <w:rPr>
          <w:rStyle w:val="Fett"/>
          <w:rFonts w:eastAsiaTheme="majorEastAsia"/>
        </w:rPr>
        <w:t xml:space="preserve">. Denn </w:t>
      </w:r>
      <w:proofErr w:type="spellStart"/>
      <w:r>
        <w:rPr>
          <w:rStyle w:val="Fett"/>
          <w:rFonts w:eastAsiaTheme="majorEastAsia"/>
        </w:rPr>
        <w:t>arnon</w:t>
      </w:r>
      <w:proofErr w:type="spellEnd"/>
      <w:r>
        <w:rPr>
          <w:rStyle w:val="Fett"/>
          <w:rFonts w:eastAsiaTheme="majorEastAsia"/>
        </w:rPr>
        <w:t xml:space="preserve"> ist die </w:t>
      </w:r>
      <w:proofErr w:type="spellStart"/>
      <w:r>
        <w:rPr>
          <w:rStyle w:val="Fett"/>
          <w:rFonts w:eastAsiaTheme="majorEastAsia"/>
        </w:rPr>
        <w:t>grentze</w:t>
      </w:r>
      <w:proofErr w:type="spellEnd"/>
      <w:r>
        <w:rPr>
          <w:rStyle w:val="Fett"/>
          <w:rFonts w:eastAsiaTheme="majorEastAsia"/>
        </w:rPr>
        <w:t xml:space="preserve"> Moab zwischen Moab und den </w:t>
      </w:r>
      <w:proofErr w:type="spellStart"/>
      <w:r>
        <w:rPr>
          <w:rStyle w:val="Fett"/>
          <w:rFonts w:eastAsiaTheme="majorEastAsia"/>
        </w:rPr>
        <w:t>Amorritern</w:t>
      </w:r>
      <w:proofErr w:type="spellEnd"/>
      <w:r>
        <w:rPr>
          <w:rStyle w:val="Fett"/>
          <w:rFonts w:eastAsiaTheme="majorEastAsia"/>
        </w:rPr>
        <w:t xml:space="preserve">. Daher spricht man in dem Buch von den </w:t>
      </w:r>
      <w:proofErr w:type="spellStart"/>
      <w:r>
        <w:rPr>
          <w:rStyle w:val="Fett"/>
          <w:rFonts w:eastAsiaTheme="majorEastAsia"/>
        </w:rPr>
        <w:t>streitten</w:t>
      </w:r>
      <w:proofErr w:type="spellEnd"/>
      <w:r>
        <w:rPr>
          <w:rStyle w:val="Fett"/>
          <w:rFonts w:eastAsiaTheme="majorEastAsia"/>
        </w:rPr>
        <w:t xml:space="preserve"> des </w:t>
      </w:r>
      <w:proofErr w:type="spellStart"/>
      <w:r>
        <w:rPr>
          <w:rStyle w:val="Fett"/>
          <w:rFonts w:eastAsiaTheme="majorEastAsia"/>
        </w:rPr>
        <w:t>Hern</w:t>
      </w:r>
      <w:proofErr w:type="spellEnd"/>
      <w:r>
        <w:rPr>
          <w:rStyle w:val="Fett"/>
          <w:rFonts w:eastAsiaTheme="majorEastAsia"/>
        </w:rPr>
        <w:t xml:space="preserve"> / das </w:t>
      </w:r>
      <w:proofErr w:type="spellStart"/>
      <w:r>
        <w:rPr>
          <w:rStyle w:val="Fett"/>
          <w:rFonts w:eastAsiaTheme="majorEastAsia"/>
        </w:rPr>
        <w:t>Vaheb</w:t>
      </w:r>
      <w:proofErr w:type="spellEnd"/>
      <w:r>
        <w:rPr>
          <w:rStyle w:val="Fett"/>
          <w:rFonts w:eastAsiaTheme="majorEastAsia"/>
        </w:rPr>
        <w:t xml:space="preserve"> in </w:t>
      </w:r>
      <w:proofErr w:type="spellStart"/>
      <w:r>
        <w:rPr>
          <w:rStyle w:val="Fett"/>
          <w:rFonts w:eastAsiaTheme="majorEastAsia"/>
        </w:rPr>
        <w:t>Supha</w:t>
      </w:r>
      <w:proofErr w:type="spellEnd"/>
      <w:r>
        <w:rPr>
          <w:rStyle w:val="Fett"/>
          <w:rFonts w:eastAsiaTheme="majorEastAsia"/>
        </w:rPr>
        <w:t xml:space="preserve"> und die </w:t>
      </w:r>
      <w:proofErr w:type="spellStart"/>
      <w:r>
        <w:rPr>
          <w:rStyle w:val="Fett"/>
          <w:rFonts w:eastAsiaTheme="majorEastAsia"/>
        </w:rPr>
        <w:t>Beche</w:t>
      </w:r>
      <w:proofErr w:type="spellEnd"/>
      <w:r>
        <w:rPr>
          <w:rStyle w:val="Fett"/>
          <w:rFonts w:eastAsiaTheme="majorEastAsia"/>
        </w:rPr>
        <w:t xml:space="preserve"> am Arnon und die Quelle der </w:t>
      </w:r>
      <w:proofErr w:type="spellStart"/>
      <w:r>
        <w:rPr>
          <w:rStyle w:val="Fett"/>
          <w:rFonts w:eastAsiaTheme="majorEastAsia"/>
        </w:rPr>
        <w:t>Beche</w:t>
      </w:r>
      <w:proofErr w:type="spellEnd"/>
      <w:r>
        <w:rPr>
          <w:rStyle w:val="Fett"/>
          <w:rFonts w:eastAsiaTheme="majorEastAsia"/>
        </w:rPr>
        <w:t xml:space="preserve"> welche reicht </w:t>
      </w:r>
      <w:proofErr w:type="spellStart"/>
      <w:r>
        <w:rPr>
          <w:rStyle w:val="Fett"/>
          <w:rFonts w:eastAsiaTheme="majorEastAsia"/>
        </w:rPr>
        <w:t>hinaun</w:t>
      </w:r>
      <w:proofErr w:type="spellEnd"/>
      <w:r>
        <w:rPr>
          <w:rStyle w:val="Fett"/>
          <w:rFonts w:eastAsiaTheme="majorEastAsia"/>
        </w:rPr>
        <w:t xml:space="preserve"> zur Stad Ar und </w:t>
      </w:r>
      <w:proofErr w:type="spellStart"/>
      <w:r>
        <w:rPr>
          <w:rStyle w:val="Fett"/>
          <w:rFonts w:eastAsiaTheme="majorEastAsia"/>
        </w:rPr>
        <w:t>lencket</w:t>
      </w:r>
      <w:proofErr w:type="spellEnd"/>
      <w:r>
        <w:rPr>
          <w:rStyle w:val="Fett"/>
          <w:rFonts w:eastAsiaTheme="majorEastAsia"/>
        </w:rPr>
        <w:t xml:space="preserve"> sich und ist die </w:t>
      </w:r>
      <w:proofErr w:type="spellStart"/>
      <w:r>
        <w:rPr>
          <w:rStyle w:val="Fett"/>
          <w:rFonts w:eastAsiaTheme="majorEastAsia"/>
        </w:rPr>
        <w:t>grentze</w:t>
      </w:r>
      <w:proofErr w:type="spellEnd"/>
      <w:r>
        <w:rPr>
          <w:rStyle w:val="Fett"/>
          <w:rFonts w:eastAsiaTheme="majorEastAsia"/>
        </w:rPr>
        <w:t xml:space="preserve"> Moab.</w:t>
      </w:r>
      <w:r>
        <w:rPr>
          <w:b/>
          <w:bCs/>
        </w:rPr>
        <w:br/>
      </w:r>
      <w:r>
        <w:rPr>
          <w:rStyle w:val="Fett"/>
          <w:rFonts w:eastAsiaTheme="majorEastAsia"/>
        </w:rPr>
        <w:t xml:space="preserve">Und von dannen zogen sie zum Brunnen: das ist der </w:t>
      </w:r>
      <w:proofErr w:type="spellStart"/>
      <w:r>
        <w:rPr>
          <w:rStyle w:val="Fett"/>
          <w:rFonts w:eastAsiaTheme="majorEastAsia"/>
        </w:rPr>
        <w:t>brun</w:t>
      </w:r>
      <w:proofErr w:type="spellEnd"/>
      <w:r>
        <w:rPr>
          <w:rStyle w:val="Fett"/>
          <w:rFonts w:eastAsiaTheme="majorEastAsia"/>
        </w:rPr>
        <w:t xml:space="preserve"> da der Herr zu Mose saget / </w:t>
      </w:r>
      <w:proofErr w:type="spellStart"/>
      <w:r>
        <w:rPr>
          <w:rStyle w:val="Fett"/>
          <w:rFonts w:eastAsiaTheme="majorEastAsia"/>
        </w:rPr>
        <w:t>Samle</w:t>
      </w:r>
      <w:proofErr w:type="spellEnd"/>
      <w:r>
        <w:rPr>
          <w:rStyle w:val="Fett"/>
          <w:rFonts w:eastAsiaTheme="majorEastAsia"/>
        </w:rPr>
        <w:t xml:space="preserve"> das </w:t>
      </w:r>
      <w:proofErr w:type="spellStart"/>
      <w:r>
        <w:rPr>
          <w:rStyle w:val="Fett"/>
          <w:rFonts w:eastAsiaTheme="majorEastAsia"/>
        </w:rPr>
        <w:t>volck</w:t>
      </w:r>
      <w:proofErr w:type="spellEnd"/>
      <w:r>
        <w:rPr>
          <w:rStyle w:val="Fett"/>
          <w:rFonts w:eastAsiaTheme="majorEastAsia"/>
        </w:rPr>
        <w:t xml:space="preserve"> / ich </w:t>
      </w:r>
      <w:proofErr w:type="spellStart"/>
      <w:r>
        <w:rPr>
          <w:rStyle w:val="Fett"/>
          <w:rFonts w:eastAsiaTheme="majorEastAsia"/>
        </w:rPr>
        <w:t>wil</w:t>
      </w:r>
      <w:proofErr w:type="spellEnd"/>
      <w:r>
        <w:rPr>
          <w:rStyle w:val="Fett"/>
          <w:rFonts w:eastAsiaTheme="majorEastAsia"/>
        </w:rPr>
        <w:t xml:space="preserve"> </w:t>
      </w:r>
      <w:proofErr w:type="spellStart"/>
      <w:r>
        <w:rPr>
          <w:rStyle w:val="Fett"/>
          <w:rFonts w:eastAsiaTheme="majorEastAsia"/>
        </w:rPr>
        <w:t>inen</w:t>
      </w:r>
      <w:proofErr w:type="spellEnd"/>
      <w:r>
        <w:rPr>
          <w:rStyle w:val="Fett"/>
          <w:rFonts w:eastAsiaTheme="majorEastAsia"/>
        </w:rPr>
        <w:t xml:space="preserve"> </w:t>
      </w:r>
      <w:proofErr w:type="spellStart"/>
      <w:r>
        <w:rPr>
          <w:rStyle w:val="Fett"/>
          <w:rFonts w:eastAsiaTheme="majorEastAsia"/>
        </w:rPr>
        <w:t>wasser</w:t>
      </w:r>
      <w:proofErr w:type="spellEnd"/>
      <w:r>
        <w:rPr>
          <w:rStyle w:val="Fett"/>
          <w:rFonts w:eastAsiaTheme="majorEastAsia"/>
        </w:rPr>
        <w:t xml:space="preserve"> geben. Da sang Israel </w:t>
      </w:r>
      <w:proofErr w:type="spellStart"/>
      <w:r>
        <w:rPr>
          <w:rStyle w:val="Fett"/>
          <w:rFonts w:eastAsiaTheme="majorEastAsia"/>
        </w:rPr>
        <w:t>dises</w:t>
      </w:r>
      <w:proofErr w:type="spellEnd"/>
      <w:r>
        <w:rPr>
          <w:rStyle w:val="Fett"/>
          <w:rFonts w:eastAsiaTheme="majorEastAsia"/>
        </w:rPr>
        <w:t xml:space="preserve"> Lied und </w:t>
      </w:r>
      <w:proofErr w:type="spellStart"/>
      <w:r>
        <w:rPr>
          <w:rStyle w:val="Fett"/>
          <w:rFonts w:eastAsiaTheme="majorEastAsia"/>
        </w:rPr>
        <w:t>sungen</w:t>
      </w:r>
      <w:proofErr w:type="spellEnd"/>
      <w:r>
        <w:rPr>
          <w:rStyle w:val="Fett"/>
          <w:rFonts w:eastAsiaTheme="majorEastAsia"/>
        </w:rPr>
        <w:t xml:space="preserve"> </w:t>
      </w:r>
      <w:proofErr w:type="spellStart"/>
      <w:r>
        <w:rPr>
          <w:rStyle w:val="Fett"/>
          <w:rFonts w:eastAsiaTheme="majorEastAsia"/>
        </w:rPr>
        <w:t>umbeinander</w:t>
      </w:r>
      <w:proofErr w:type="spellEnd"/>
      <w:r>
        <w:rPr>
          <w:rStyle w:val="Fett"/>
          <w:rFonts w:eastAsiaTheme="majorEastAsia"/>
        </w:rPr>
        <w:t xml:space="preserve"> </w:t>
      </w:r>
      <w:proofErr w:type="spellStart"/>
      <w:r>
        <w:rPr>
          <w:rStyle w:val="Fett"/>
          <w:rFonts w:eastAsiaTheme="majorEastAsia"/>
        </w:rPr>
        <w:t>uber</w:t>
      </w:r>
      <w:proofErr w:type="spellEnd"/>
      <w:r>
        <w:rPr>
          <w:rStyle w:val="Fett"/>
          <w:rFonts w:eastAsiaTheme="majorEastAsia"/>
        </w:rPr>
        <w:t xml:space="preserve"> den Brunnen: Dis ist der Brun den die </w:t>
      </w:r>
      <w:proofErr w:type="spellStart"/>
      <w:r>
        <w:rPr>
          <w:rStyle w:val="Fett"/>
          <w:rFonts w:eastAsiaTheme="majorEastAsia"/>
        </w:rPr>
        <w:t>Fuersten</w:t>
      </w:r>
      <w:proofErr w:type="spellEnd"/>
      <w:r>
        <w:rPr>
          <w:rStyle w:val="Fett"/>
          <w:rFonts w:eastAsiaTheme="majorEastAsia"/>
        </w:rPr>
        <w:t xml:space="preserve"> gegraben haben / die Edlen im </w:t>
      </w:r>
      <w:proofErr w:type="spellStart"/>
      <w:r>
        <w:rPr>
          <w:rStyle w:val="Fett"/>
          <w:rFonts w:eastAsiaTheme="majorEastAsia"/>
        </w:rPr>
        <w:t>volck</w:t>
      </w:r>
      <w:proofErr w:type="spellEnd"/>
      <w:r>
        <w:rPr>
          <w:rStyle w:val="Fett"/>
          <w:rFonts w:eastAsiaTheme="majorEastAsia"/>
        </w:rPr>
        <w:t xml:space="preserve"> haben in gegraben durch den </w:t>
      </w:r>
      <w:proofErr w:type="spellStart"/>
      <w:r>
        <w:rPr>
          <w:rStyle w:val="Fett"/>
          <w:rFonts w:eastAsiaTheme="majorEastAsia"/>
        </w:rPr>
        <w:t>Lerer</w:t>
      </w:r>
      <w:proofErr w:type="spellEnd"/>
      <w:r>
        <w:rPr>
          <w:rStyle w:val="Fett"/>
          <w:rFonts w:eastAsiaTheme="majorEastAsia"/>
        </w:rPr>
        <w:t xml:space="preserve"> und </w:t>
      </w:r>
      <w:proofErr w:type="spellStart"/>
      <w:r>
        <w:rPr>
          <w:rStyle w:val="Fett"/>
          <w:rFonts w:eastAsiaTheme="majorEastAsia"/>
        </w:rPr>
        <w:t>ire</w:t>
      </w:r>
      <w:proofErr w:type="spellEnd"/>
      <w:r>
        <w:rPr>
          <w:rStyle w:val="Fett"/>
          <w:rFonts w:eastAsiaTheme="majorEastAsia"/>
        </w:rPr>
        <w:t xml:space="preserve"> </w:t>
      </w:r>
      <w:proofErr w:type="spellStart"/>
      <w:r>
        <w:rPr>
          <w:rStyle w:val="Fett"/>
          <w:rFonts w:eastAsiaTheme="majorEastAsia"/>
        </w:rPr>
        <w:t>Stebe</w:t>
      </w:r>
      <w:proofErr w:type="spellEnd"/>
      <w:r>
        <w:rPr>
          <w:rStyle w:val="Fett"/>
          <w:rFonts w:eastAsiaTheme="majorEastAsia"/>
        </w:rPr>
        <w:t xml:space="preserve">. Und von </w:t>
      </w:r>
      <w:proofErr w:type="spellStart"/>
      <w:r>
        <w:rPr>
          <w:rStyle w:val="Fett"/>
          <w:rFonts w:eastAsiaTheme="majorEastAsia"/>
        </w:rPr>
        <w:t>diser</w:t>
      </w:r>
      <w:proofErr w:type="spellEnd"/>
      <w:r>
        <w:rPr>
          <w:rStyle w:val="Fett"/>
          <w:rFonts w:eastAsiaTheme="majorEastAsia"/>
        </w:rPr>
        <w:t xml:space="preserve"> </w:t>
      </w:r>
      <w:proofErr w:type="spellStart"/>
      <w:r>
        <w:rPr>
          <w:rStyle w:val="Fett"/>
          <w:rFonts w:eastAsiaTheme="majorEastAsia"/>
        </w:rPr>
        <w:t>Wuesten</w:t>
      </w:r>
      <w:proofErr w:type="spellEnd"/>
      <w:r>
        <w:rPr>
          <w:rStyle w:val="Fett"/>
          <w:rFonts w:eastAsiaTheme="majorEastAsia"/>
        </w:rPr>
        <w:t xml:space="preserve"> zogen sie gen </w:t>
      </w:r>
      <w:proofErr w:type="spellStart"/>
      <w:r>
        <w:rPr>
          <w:rStyle w:val="Fett"/>
          <w:rFonts w:eastAsiaTheme="majorEastAsia"/>
        </w:rPr>
        <w:t>Mathana</w:t>
      </w:r>
      <w:proofErr w:type="spellEnd"/>
      <w:r>
        <w:rPr>
          <w:rStyle w:val="Fett"/>
          <w:rFonts w:eastAsiaTheme="majorEastAsia"/>
        </w:rPr>
        <w:t xml:space="preserve">: und von </w:t>
      </w:r>
      <w:proofErr w:type="spellStart"/>
      <w:r>
        <w:rPr>
          <w:rStyle w:val="Fett"/>
          <w:rFonts w:eastAsiaTheme="majorEastAsia"/>
        </w:rPr>
        <w:t>Mathana</w:t>
      </w:r>
      <w:proofErr w:type="spellEnd"/>
      <w:r>
        <w:rPr>
          <w:rStyle w:val="Fett"/>
          <w:rFonts w:eastAsiaTheme="majorEastAsia"/>
        </w:rPr>
        <w:t xml:space="preserve"> gen </w:t>
      </w:r>
      <w:proofErr w:type="spellStart"/>
      <w:r>
        <w:rPr>
          <w:rStyle w:val="Fett"/>
          <w:rFonts w:eastAsiaTheme="majorEastAsia"/>
        </w:rPr>
        <w:t>Nahaliel</w:t>
      </w:r>
      <w:proofErr w:type="spellEnd"/>
      <w:r>
        <w:rPr>
          <w:rStyle w:val="Fett"/>
          <w:rFonts w:eastAsiaTheme="majorEastAsia"/>
        </w:rPr>
        <w:t xml:space="preserve">: und von </w:t>
      </w:r>
      <w:proofErr w:type="spellStart"/>
      <w:r>
        <w:rPr>
          <w:rStyle w:val="Fett"/>
          <w:rFonts w:eastAsiaTheme="majorEastAsia"/>
        </w:rPr>
        <w:t>Nahaliel</w:t>
      </w:r>
      <w:proofErr w:type="spellEnd"/>
      <w:r>
        <w:rPr>
          <w:rStyle w:val="Fett"/>
          <w:rFonts w:eastAsiaTheme="majorEastAsia"/>
        </w:rPr>
        <w:t xml:space="preserve"> gen </w:t>
      </w:r>
      <w:proofErr w:type="spellStart"/>
      <w:r>
        <w:rPr>
          <w:rStyle w:val="Fett"/>
          <w:rFonts w:eastAsiaTheme="majorEastAsia"/>
        </w:rPr>
        <w:t>Bamoth</w:t>
      </w:r>
      <w:proofErr w:type="spellEnd"/>
      <w:r>
        <w:rPr>
          <w:rStyle w:val="Fett"/>
          <w:rFonts w:eastAsiaTheme="majorEastAsia"/>
        </w:rPr>
        <w:t xml:space="preserve">: und von </w:t>
      </w:r>
      <w:proofErr w:type="spellStart"/>
      <w:r>
        <w:rPr>
          <w:rStyle w:val="Fett"/>
          <w:rFonts w:eastAsiaTheme="majorEastAsia"/>
        </w:rPr>
        <w:t>Bamoth</w:t>
      </w:r>
      <w:proofErr w:type="spellEnd"/>
      <w:r>
        <w:rPr>
          <w:rStyle w:val="Fett"/>
          <w:rFonts w:eastAsiaTheme="majorEastAsia"/>
        </w:rPr>
        <w:t xml:space="preserve"> in das Tal das im </w:t>
      </w:r>
      <w:proofErr w:type="spellStart"/>
      <w:r>
        <w:rPr>
          <w:rStyle w:val="Fett"/>
          <w:rFonts w:eastAsiaTheme="majorEastAsia"/>
        </w:rPr>
        <w:t>felde</w:t>
      </w:r>
      <w:proofErr w:type="spellEnd"/>
      <w:r>
        <w:rPr>
          <w:rStyle w:val="Fett"/>
          <w:rFonts w:eastAsiaTheme="majorEastAsia"/>
        </w:rPr>
        <w:t xml:space="preserve"> Moab </w:t>
      </w:r>
      <w:proofErr w:type="spellStart"/>
      <w:r>
        <w:rPr>
          <w:rStyle w:val="Fett"/>
          <w:rFonts w:eastAsiaTheme="majorEastAsia"/>
        </w:rPr>
        <w:t>ligt</w:t>
      </w:r>
      <w:proofErr w:type="spellEnd"/>
      <w:r>
        <w:rPr>
          <w:rStyle w:val="Fett"/>
          <w:rFonts w:eastAsiaTheme="majorEastAsia"/>
        </w:rPr>
        <w:t xml:space="preserve"> zu dem hohen berge </w:t>
      </w:r>
      <w:proofErr w:type="spellStart"/>
      <w:r>
        <w:rPr>
          <w:rStyle w:val="Fett"/>
          <w:rFonts w:eastAsiaTheme="majorEastAsia"/>
        </w:rPr>
        <w:t>Pisga</w:t>
      </w:r>
      <w:proofErr w:type="spellEnd"/>
      <w:r>
        <w:rPr>
          <w:rStyle w:val="Fett"/>
          <w:rFonts w:eastAsiaTheme="majorEastAsia"/>
        </w:rPr>
        <w:t xml:space="preserve"> der gegen die </w:t>
      </w:r>
      <w:proofErr w:type="spellStart"/>
      <w:r>
        <w:rPr>
          <w:rStyle w:val="Fett"/>
          <w:rFonts w:eastAsiaTheme="majorEastAsia"/>
        </w:rPr>
        <w:t>Wuesten</w:t>
      </w:r>
      <w:proofErr w:type="spellEnd"/>
      <w:r>
        <w:rPr>
          <w:rStyle w:val="Fett"/>
          <w:rFonts w:eastAsiaTheme="majorEastAsia"/>
        </w:rPr>
        <w:t xml:space="preserve"> </w:t>
      </w:r>
      <w:proofErr w:type="spellStart"/>
      <w:r>
        <w:rPr>
          <w:rStyle w:val="Fett"/>
          <w:rFonts w:eastAsiaTheme="majorEastAsia"/>
        </w:rPr>
        <w:t>sihet</w:t>
      </w:r>
      <w:proofErr w:type="spellEnd"/>
      <w:r>
        <w:rPr>
          <w:rStyle w:val="Fett"/>
          <w:rFonts w:eastAsiaTheme="majorEastAsia"/>
        </w:rPr>
        <w:t>.</w:t>
      </w:r>
      <w:r>
        <w:rPr>
          <w:b/>
          <w:bCs/>
        </w:rPr>
        <w:br/>
      </w:r>
      <w:r>
        <w:rPr>
          <w:rStyle w:val="Fett"/>
          <w:rFonts w:eastAsiaTheme="majorEastAsia"/>
        </w:rPr>
        <w:t xml:space="preserve">Und Israel sandte Botten zu </w:t>
      </w:r>
      <w:proofErr w:type="spellStart"/>
      <w:r>
        <w:rPr>
          <w:rStyle w:val="Fett"/>
          <w:rFonts w:eastAsiaTheme="majorEastAsia"/>
        </w:rPr>
        <w:t>Sihon</w:t>
      </w:r>
      <w:proofErr w:type="spellEnd"/>
      <w:r>
        <w:rPr>
          <w:rStyle w:val="Fett"/>
          <w:rFonts w:eastAsiaTheme="majorEastAsia"/>
        </w:rPr>
        <w:t xml:space="preserve"> dem </w:t>
      </w:r>
      <w:proofErr w:type="spellStart"/>
      <w:r>
        <w:rPr>
          <w:rStyle w:val="Fett"/>
          <w:rFonts w:eastAsiaTheme="majorEastAsia"/>
        </w:rPr>
        <w:t>Koenige</w:t>
      </w:r>
      <w:proofErr w:type="spellEnd"/>
      <w:r>
        <w:rPr>
          <w:rStyle w:val="Fett"/>
          <w:rFonts w:eastAsiaTheme="majorEastAsia"/>
        </w:rPr>
        <w:t xml:space="preserve"> der </w:t>
      </w:r>
      <w:proofErr w:type="spellStart"/>
      <w:r>
        <w:rPr>
          <w:rStyle w:val="Fett"/>
          <w:rFonts w:eastAsiaTheme="majorEastAsia"/>
        </w:rPr>
        <w:t>Amorriter</w:t>
      </w:r>
      <w:proofErr w:type="spellEnd"/>
      <w:r>
        <w:rPr>
          <w:rStyle w:val="Fett"/>
          <w:rFonts w:eastAsiaTheme="majorEastAsia"/>
        </w:rPr>
        <w:t xml:space="preserve"> und lies im sagen: Las mich durch dein Land ziehen / wir wollen nicht weichen in die Ecker noch in die </w:t>
      </w:r>
      <w:proofErr w:type="spellStart"/>
      <w:r>
        <w:rPr>
          <w:rStyle w:val="Fett"/>
          <w:rFonts w:eastAsiaTheme="majorEastAsia"/>
        </w:rPr>
        <w:t>Weingartten</w:t>
      </w:r>
      <w:proofErr w:type="spellEnd"/>
      <w:r>
        <w:rPr>
          <w:rStyle w:val="Fett"/>
          <w:rFonts w:eastAsiaTheme="majorEastAsia"/>
        </w:rPr>
        <w:t xml:space="preserve"> / wollen auch des </w:t>
      </w:r>
      <w:proofErr w:type="spellStart"/>
      <w:r>
        <w:rPr>
          <w:rStyle w:val="Fett"/>
          <w:rFonts w:eastAsiaTheme="majorEastAsia"/>
        </w:rPr>
        <w:t>Brunwassers</w:t>
      </w:r>
      <w:proofErr w:type="spellEnd"/>
      <w:r>
        <w:rPr>
          <w:rStyle w:val="Fett"/>
          <w:rFonts w:eastAsiaTheme="majorEastAsia"/>
        </w:rPr>
        <w:t xml:space="preserve"> nicht </w:t>
      </w:r>
      <w:proofErr w:type="spellStart"/>
      <w:r>
        <w:rPr>
          <w:rStyle w:val="Fett"/>
          <w:rFonts w:eastAsiaTheme="majorEastAsia"/>
        </w:rPr>
        <w:t>trincken</w:t>
      </w:r>
      <w:proofErr w:type="spellEnd"/>
      <w:r>
        <w:rPr>
          <w:rStyle w:val="Fett"/>
          <w:rFonts w:eastAsiaTheme="majorEastAsia"/>
        </w:rPr>
        <w:t xml:space="preserve"> / die </w:t>
      </w:r>
      <w:proofErr w:type="spellStart"/>
      <w:r>
        <w:rPr>
          <w:rStyle w:val="Fett"/>
          <w:rFonts w:eastAsiaTheme="majorEastAsia"/>
        </w:rPr>
        <w:t>Landstrassen</w:t>
      </w:r>
      <w:proofErr w:type="spellEnd"/>
      <w:r>
        <w:rPr>
          <w:rStyle w:val="Fett"/>
          <w:rFonts w:eastAsiaTheme="majorEastAsia"/>
        </w:rPr>
        <w:t xml:space="preserve"> wollen wir ziehen bis wir durch die </w:t>
      </w:r>
      <w:proofErr w:type="spellStart"/>
      <w:r>
        <w:rPr>
          <w:rStyle w:val="Fett"/>
          <w:rFonts w:eastAsiaTheme="majorEastAsia"/>
        </w:rPr>
        <w:t>grentze</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 xml:space="preserve">. Aber </w:t>
      </w:r>
      <w:proofErr w:type="spellStart"/>
      <w:r>
        <w:rPr>
          <w:rStyle w:val="Fett"/>
          <w:rFonts w:eastAsiaTheme="majorEastAsia"/>
        </w:rPr>
        <w:t>Sihon</w:t>
      </w:r>
      <w:proofErr w:type="spellEnd"/>
      <w:r>
        <w:rPr>
          <w:rStyle w:val="Fett"/>
          <w:rFonts w:eastAsiaTheme="majorEastAsia"/>
        </w:rPr>
        <w:t xml:space="preserve"> gestattet den </w:t>
      </w:r>
      <w:proofErr w:type="spellStart"/>
      <w:r>
        <w:rPr>
          <w:rStyle w:val="Fett"/>
          <w:rFonts w:eastAsiaTheme="majorEastAsia"/>
        </w:rPr>
        <w:t>kindern</w:t>
      </w:r>
      <w:proofErr w:type="spellEnd"/>
      <w:r>
        <w:rPr>
          <w:rStyle w:val="Fett"/>
          <w:rFonts w:eastAsiaTheme="majorEastAsia"/>
        </w:rPr>
        <w:t xml:space="preserve"> Israel den </w:t>
      </w:r>
      <w:proofErr w:type="spellStart"/>
      <w:r>
        <w:rPr>
          <w:rStyle w:val="Fett"/>
          <w:rFonts w:eastAsiaTheme="majorEastAsia"/>
        </w:rPr>
        <w:t>zoge</w:t>
      </w:r>
      <w:proofErr w:type="spellEnd"/>
      <w:r>
        <w:rPr>
          <w:rStyle w:val="Fett"/>
          <w:rFonts w:eastAsiaTheme="majorEastAsia"/>
        </w:rPr>
        <w:t xml:space="preserve"> nicht durch seine </w:t>
      </w:r>
      <w:proofErr w:type="spellStart"/>
      <w:r>
        <w:rPr>
          <w:rStyle w:val="Fett"/>
          <w:rFonts w:eastAsiaTheme="majorEastAsia"/>
        </w:rPr>
        <w:t>grentze</w:t>
      </w:r>
      <w:proofErr w:type="spellEnd"/>
      <w:r>
        <w:rPr>
          <w:rStyle w:val="Fett"/>
          <w:rFonts w:eastAsiaTheme="majorEastAsia"/>
        </w:rPr>
        <w:t xml:space="preserve">. Sondern </w:t>
      </w:r>
      <w:proofErr w:type="spellStart"/>
      <w:r>
        <w:rPr>
          <w:rStyle w:val="Fett"/>
          <w:rFonts w:eastAsiaTheme="majorEastAsia"/>
        </w:rPr>
        <w:t>samlet</w:t>
      </w:r>
      <w:proofErr w:type="spellEnd"/>
      <w:r>
        <w:rPr>
          <w:rStyle w:val="Fett"/>
          <w:rFonts w:eastAsiaTheme="majorEastAsia"/>
        </w:rPr>
        <w:t xml:space="preserve"> alle sein </w:t>
      </w:r>
      <w:proofErr w:type="spellStart"/>
      <w:r>
        <w:rPr>
          <w:rStyle w:val="Fett"/>
          <w:rFonts w:eastAsiaTheme="majorEastAsia"/>
        </w:rPr>
        <w:t>volck</w:t>
      </w:r>
      <w:proofErr w:type="spellEnd"/>
      <w:r>
        <w:rPr>
          <w:rStyle w:val="Fett"/>
          <w:rFonts w:eastAsiaTheme="majorEastAsia"/>
        </w:rPr>
        <w:t xml:space="preserve"> und </w:t>
      </w:r>
      <w:proofErr w:type="spellStart"/>
      <w:r>
        <w:rPr>
          <w:rStyle w:val="Fett"/>
          <w:rFonts w:eastAsiaTheme="majorEastAsia"/>
        </w:rPr>
        <w:t>zoch</w:t>
      </w:r>
      <w:proofErr w:type="spellEnd"/>
      <w:r>
        <w:rPr>
          <w:rStyle w:val="Fett"/>
          <w:rFonts w:eastAsiaTheme="majorEastAsia"/>
        </w:rPr>
        <w:t xml:space="preserve"> aus Israel entgegen in die </w:t>
      </w:r>
      <w:proofErr w:type="spellStart"/>
      <w:r>
        <w:rPr>
          <w:rStyle w:val="Fett"/>
          <w:rFonts w:eastAsiaTheme="majorEastAsia"/>
        </w:rPr>
        <w:t>Wuesten</w:t>
      </w:r>
      <w:proofErr w:type="spellEnd"/>
      <w:r>
        <w:rPr>
          <w:rStyle w:val="Fett"/>
          <w:rFonts w:eastAsiaTheme="majorEastAsia"/>
        </w:rPr>
        <w:t xml:space="preserve"> / und als er gen </w:t>
      </w:r>
      <w:proofErr w:type="spellStart"/>
      <w:r>
        <w:rPr>
          <w:rStyle w:val="Fett"/>
          <w:rFonts w:eastAsiaTheme="majorEastAsia"/>
        </w:rPr>
        <w:t>Jahza</w:t>
      </w:r>
      <w:proofErr w:type="spellEnd"/>
      <w:r>
        <w:rPr>
          <w:rStyle w:val="Fett"/>
          <w:rFonts w:eastAsiaTheme="majorEastAsia"/>
        </w:rPr>
        <w:t xml:space="preserve"> kam streit er wider Israel. Israel aber schlug in mit der </w:t>
      </w:r>
      <w:proofErr w:type="spellStart"/>
      <w:r>
        <w:rPr>
          <w:rStyle w:val="Fett"/>
          <w:rFonts w:eastAsiaTheme="majorEastAsia"/>
        </w:rPr>
        <w:t>Scherffe</w:t>
      </w:r>
      <w:proofErr w:type="spellEnd"/>
      <w:r>
        <w:rPr>
          <w:rStyle w:val="Fett"/>
          <w:rFonts w:eastAsiaTheme="majorEastAsia"/>
        </w:rPr>
        <w:t xml:space="preserve"> des Schwerts / und </w:t>
      </w:r>
      <w:proofErr w:type="spellStart"/>
      <w:r>
        <w:rPr>
          <w:rStyle w:val="Fett"/>
          <w:rFonts w:eastAsiaTheme="majorEastAsia"/>
        </w:rPr>
        <w:t>nam</w:t>
      </w:r>
      <w:proofErr w:type="spellEnd"/>
      <w:r>
        <w:rPr>
          <w:rStyle w:val="Fett"/>
          <w:rFonts w:eastAsiaTheme="majorEastAsia"/>
        </w:rPr>
        <w:t xml:space="preserve"> sein Tochter ein von Arnon an bis gen </w:t>
      </w:r>
      <w:proofErr w:type="spellStart"/>
      <w:r>
        <w:rPr>
          <w:rStyle w:val="Fett"/>
          <w:rFonts w:eastAsiaTheme="majorEastAsia"/>
        </w:rPr>
        <w:t>Jabok</w:t>
      </w:r>
      <w:proofErr w:type="spellEnd"/>
      <w:r>
        <w:rPr>
          <w:rStyle w:val="Fett"/>
          <w:rFonts w:eastAsiaTheme="majorEastAsia"/>
        </w:rPr>
        <w:t xml:space="preserve"> und bis an die Kinder Ammon. Denn die </w:t>
      </w:r>
      <w:proofErr w:type="spellStart"/>
      <w:r>
        <w:rPr>
          <w:rStyle w:val="Fett"/>
          <w:rFonts w:eastAsiaTheme="majorEastAsia"/>
        </w:rPr>
        <w:t>grentze</w:t>
      </w:r>
      <w:proofErr w:type="spellEnd"/>
      <w:r>
        <w:rPr>
          <w:rStyle w:val="Fett"/>
          <w:rFonts w:eastAsiaTheme="majorEastAsia"/>
        </w:rPr>
        <w:t xml:space="preserve"> der Kinder Ammon waren feste. Also </w:t>
      </w:r>
      <w:proofErr w:type="spellStart"/>
      <w:r>
        <w:rPr>
          <w:rStyle w:val="Fett"/>
          <w:rFonts w:eastAsiaTheme="majorEastAsia"/>
        </w:rPr>
        <w:t>nam</w:t>
      </w:r>
      <w:proofErr w:type="spellEnd"/>
      <w:r>
        <w:rPr>
          <w:rStyle w:val="Fett"/>
          <w:rFonts w:eastAsiaTheme="majorEastAsia"/>
        </w:rPr>
        <w:t xml:space="preserve"> Israel alle </w:t>
      </w:r>
      <w:proofErr w:type="spellStart"/>
      <w:r>
        <w:rPr>
          <w:rStyle w:val="Fett"/>
          <w:rFonts w:eastAsiaTheme="majorEastAsia"/>
        </w:rPr>
        <w:t>dise</w:t>
      </w:r>
      <w:proofErr w:type="spellEnd"/>
      <w:r>
        <w:rPr>
          <w:rStyle w:val="Fett"/>
          <w:rFonts w:eastAsiaTheme="majorEastAsia"/>
        </w:rPr>
        <w:t xml:space="preserve"> </w:t>
      </w:r>
      <w:proofErr w:type="spellStart"/>
      <w:r>
        <w:rPr>
          <w:rStyle w:val="Fett"/>
          <w:rFonts w:eastAsiaTheme="majorEastAsia"/>
        </w:rPr>
        <w:t>Stette</w:t>
      </w:r>
      <w:proofErr w:type="spellEnd"/>
      <w:r>
        <w:rPr>
          <w:rStyle w:val="Fett"/>
          <w:rFonts w:eastAsiaTheme="majorEastAsia"/>
        </w:rPr>
        <w:t xml:space="preserve"> und </w:t>
      </w:r>
      <w:proofErr w:type="spellStart"/>
      <w:r>
        <w:rPr>
          <w:rStyle w:val="Fett"/>
          <w:rFonts w:eastAsiaTheme="majorEastAsia"/>
        </w:rPr>
        <w:t>wonete</w:t>
      </w:r>
      <w:proofErr w:type="spellEnd"/>
      <w:r>
        <w:rPr>
          <w:rStyle w:val="Fett"/>
          <w:rFonts w:eastAsiaTheme="majorEastAsia"/>
        </w:rPr>
        <w:t xml:space="preserve"> in allen Stetten der </w:t>
      </w:r>
      <w:proofErr w:type="spellStart"/>
      <w:r>
        <w:rPr>
          <w:rStyle w:val="Fett"/>
          <w:rFonts w:eastAsiaTheme="majorEastAsia"/>
        </w:rPr>
        <w:t>Amorriter</w:t>
      </w:r>
      <w:proofErr w:type="spellEnd"/>
      <w:r>
        <w:rPr>
          <w:rStyle w:val="Fett"/>
          <w:rFonts w:eastAsiaTheme="majorEastAsia"/>
        </w:rPr>
        <w:t xml:space="preserve"> zu </w:t>
      </w:r>
      <w:proofErr w:type="spellStart"/>
      <w:r>
        <w:rPr>
          <w:rStyle w:val="Fett"/>
          <w:rFonts w:eastAsiaTheme="majorEastAsia"/>
        </w:rPr>
        <w:t>Hesbon</w:t>
      </w:r>
      <w:proofErr w:type="spellEnd"/>
      <w:r>
        <w:rPr>
          <w:rStyle w:val="Fett"/>
          <w:rFonts w:eastAsiaTheme="majorEastAsia"/>
        </w:rPr>
        <w:t xml:space="preserve"> und allen </w:t>
      </w:r>
      <w:proofErr w:type="spellStart"/>
      <w:r>
        <w:rPr>
          <w:rStyle w:val="Fett"/>
          <w:rFonts w:eastAsiaTheme="majorEastAsia"/>
        </w:rPr>
        <w:t>iren</w:t>
      </w:r>
      <w:proofErr w:type="spellEnd"/>
      <w:r>
        <w:rPr>
          <w:rStyle w:val="Fett"/>
          <w:rFonts w:eastAsiaTheme="majorEastAsia"/>
        </w:rPr>
        <w:t xml:space="preserve"> </w:t>
      </w:r>
      <w:proofErr w:type="spellStart"/>
      <w:r>
        <w:rPr>
          <w:rStyle w:val="Fett"/>
          <w:rFonts w:eastAsiaTheme="majorEastAsia"/>
        </w:rPr>
        <w:t>Toechtern</w:t>
      </w:r>
      <w:proofErr w:type="spellEnd"/>
      <w:r>
        <w:rPr>
          <w:rStyle w:val="Fett"/>
          <w:rFonts w:eastAsiaTheme="majorEastAsia"/>
        </w:rPr>
        <w:t xml:space="preserve">. Denn </w:t>
      </w:r>
      <w:proofErr w:type="spellStart"/>
      <w:r>
        <w:rPr>
          <w:rStyle w:val="Fett"/>
          <w:rFonts w:eastAsiaTheme="majorEastAsia"/>
        </w:rPr>
        <w:t>Hesbon</w:t>
      </w:r>
      <w:proofErr w:type="spellEnd"/>
      <w:r>
        <w:rPr>
          <w:rStyle w:val="Fett"/>
          <w:rFonts w:eastAsiaTheme="majorEastAsia"/>
        </w:rPr>
        <w:t xml:space="preserve"> die </w:t>
      </w:r>
      <w:proofErr w:type="spellStart"/>
      <w:r>
        <w:rPr>
          <w:rStyle w:val="Fett"/>
          <w:rFonts w:eastAsiaTheme="majorEastAsia"/>
        </w:rPr>
        <w:t>Stat</w:t>
      </w:r>
      <w:proofErr w:type="spellEnd"/>
      <w:r>
        <w:rPr>
          <w:rStyle w:val="Fett"/>
          <w:rFonts w:eastAsiaTheme="majorEastAsia"/>
        </w:rPr>
        <w:t xml:space="preserve"> war </w:t>
      </w:r>
      <w:proofErr w:type="spellStart"/>
      <w:r>
        <w:rPr>
          <w:rStyle w:val="Fett"/>
          <w:rFonts w:eastAsiaTheme="majorEastAsia"/>
        </w:rPr>
        <w:t>Sihons</w:t>
      </w:r>
      <w:proofErr w:type="spellEnd"/>
      <w:r>
        <w:rPr>
          <w:rStyle w:val="Fett"/>
          <w:rFonts w:eastAsiaTheme="majorEastAsia"/>
        </w:rPr>
        <w:t xml:space="preserve"> des </w:t>
      </w:r>
      <w:proofErr w:type="spellStart"/>
      <w:r>
        <w:rPr>
          <w:rStyle w:val="Fett"/>
          <w:rFonts w:eastAsiaTheme="majorEastAsia"/>
        </w:rPr>
        <w:t>Koeniges</w:t>
      </w:r>
      <w:proofErr w:type="spellEnd"/>
      <w:r>
        <w:rPr>
          <w:rStyle w:val="Fett"/>
          <w:rFonts w:eastAsiaTheme="majorEastAsia"/>
        </w:rPr>
        <w:t xml:space="preserve"> der </w:t>
      </w:r>
      <w:proofErr w:type="spellStart"/>
      <w:r>
        <w:rPr>
          <w:rStyle w:val="Fett"/>
          <w:rFonts w:eastAsiaTheme="majorEastAsia"/>
        </w:rPr>
        <w:t>Amoritter</w:t>
      </w:r>
      <w:proofErr w:type="spellEnd"/>
      <w:r>
        <w:rPr>
          <w:rStyle w:val="Fett"/>
          <w:rFonts w:eastAsiaTheme="majorEastAsia"/>
        </w:rPr>
        <w:t xml:space="preserve"> und er hatte zuvor mit dem </w:t>
      </w:r>
      <w:proofErr w:type="spellStart"/>
      <w:r>
        <w:rPr>
          <w:rStyle w:val="Fett"/>
          <w:rFonts w:eastAsiaTheme="majorEastAsia"/>
        </w:rPr>
        <w:t>Koenige</w:t>
      </w:r>
      <w:proofErr w:type="spellEnd"/>
      <w:r>
        <w:rPr>
          <w:rStyle w:val="Fett"/>
          <w:rFonts w:eastAsiaTheme="majorEastAsia"/>
        </w:rPr>
        <w:t xml:space="preserve"> der </w:t>
      </w:r>
      <w:proofErr w:type="spellStart"/>
      <w:r>
        <w:rPr>
          <w:rStyle w:val="Fett"/>
          <w:rFonts w:eastAsiaTheme="majorEastAsia"/>
        </w:rPr>
        <w:t>Amoritter</w:t>
      </w:r>
      <w:proofErr w:type="spellEnd"/>
      <w:r>
        <w:rPr>
          <w:rStyle w:val="Fett"/>
          <w:rFonts w:eastAsiaTheme="majorEastAsia"/>
        </w:rPr>
        <w:t xml:space="preserve"> gestritten / und im alle sein </w:t>
      </w:r>
      <w:proofErr w:type="spellStart"/>
      <w:r>
        <w:rPr>
          <w:rStyle w:val="Fett"/>
          <w:rFonts w:eastAsiaTheme="majorEastAsia"/>
        </w:rPr>
        <w:t>land</w:t>
      </w:r>
      <w:proofErr w:type="spellEnd"/>
      <w:r>
        <w:rPr>
          <w:rStyle w:val="Fett"/>
          <w:rFonts w:eastAsiaTheme="majorEastAsia"/>
        </w:rPr>
        <w:t xml:space="preserve"> </w:t>
      </w:r>
      <w:proofErr w:type="spellStart"/>
      <w:r>
        <w:rPr>
          <w:rStyle w:val="Fett"/>
          <w:rFonts w:eastAsiaTheme="majorEastAsia"/>
        </w:rPr>
        <w:t>eingenomen</w:t>
      </w:r>
      <w:proofErr w:type="spellEnd"/>
      <w:r>
        <w:rPr>
          <w:rStyle w:val="Fett"/>
          <w:rFonts w:eastAsiaTheme="majorEastAsia"/>
        </w:rPr>
        <w:t xml:space="preserve"> bis gen Arnon. Daher saget man im Sprichwort / </w:t>
      </w:r>
      <w:proofErr w:type="spellStart"/>
      <w:r>
        <w:rPr>
          <w:rStyle w:val="Fett"/>
          <w:rFonts w:eastAsiaTheme="majorEastAsia"/>
        </w:rPr>
        <w:t>Kompt</w:t>
      </w:r>
      <w:proofErr w:type="spellEnd"/>
      <w:r>
        <w:rPr>
          <w:rStyle w:val="Fett"/>
          <w:rFonts w:eastAsiaTheme="majorEastAsia"/>
        </w:rPr>
        <w:t xml:space="preserve"> gen </w:t>
      </w:r>
      <w:proofErr w:type="spellStart"/>
      <w:r>
        <w:rPr>
          <w:rStyle w:val="Fett"/>
          <w:rFonts w:eastAsiaTheme="majorEastAsia"/>
        </w:rPr>
        <w:t>Hesbon</w:t>
      </w:r>
      <w:proofErr w:type="spellEnd"/>
      <w:r>
        <w:rPr>
          <w:rStyle w:val="Fett"/>
          <w:rFonts w:eastAsiaTheme="majorEastAsia"/>
        </w:rPr>
        <w:t xml:space="preserve"> das man die </w:t>
      </w:r>
      <w:proofErr w:type="spellStart"/>
      <w:r>
        <w:rPr>
          <w:rStyle w:val="Fett"/>
          <w:rFonts w:eastAsiaTheme="majorEastAsia"/>
        </w:rPr>
        <w:t>Stat</w:t>
      </w:r>
      <w:proofErr w:type="spellEnd"/>
      <w:r>
        <w:rPr>
          <w:rStyle w:val="Fett"/>
          <w:rFonts w:eastAsiaTheme="majorEastAsia"/>
        </w:rPr>
        <w:t xml:space="preserve"> </w:t>
      </w:r>
      <w:proofErr w:type="spellStart"/>
      <w:r>
        <w:rPr>
          <w:rStyle w:val="Fett"/>
          <w:rFonts w:eastAsiaTheme="majorEastAsia"/>
        </w:rPr>
        <w:t>Sihon</w:t>
      </w:r>
      <w:proofErr w:type="spellEnd"/>
      <w:r>
        <w:rPr>
          <w:rStyle w:val="Fett"/>
          <w:rFonts w:eastAsiaTheme="majorEastAsia"/>
        </w:rPr>
        <w:t xml:space="preserve"> </w:t>
      </w:r>
      <w:proofErr w:type="spellStart"/>
      <w:r>
        <w:rPr>
          <w:rStyle w:val="Fett"/>
          <w:rFonts w:eastAsiaTheme="majorEastAsia"/>
        </w:rPr>
        <w:t>bawe</w:t>
      </w:r>
      <w:proofErr w:type="spellEnd"/>
      <w:r>
        <w:rPr>
          <w:rStyle w:val="Fett"/>
          <w:rFonts w:eastAsiaTheme="majorEastAsia"/>
        </w:rPr>
        <w:t xml:space="preserve"> und </w:t>
      </w:r>
      <w:proofErr w:type="spellStart"/>
      <w:r>
        <w:rPr>
          <w:rStyle w:val="Fett"/>
          <w:rFonts w:eastAsiaTheme="majorEastAsia"/>
        </w:rPr>
        <w:t>auffrichte</w:t>
      </w:r>
      <w:proofErr w:type="spellEnd"/>
      <w:r>
        <w:rPr>
          <w:rStyle w:val="Fett"/>
          <w:rFonts w:eastAsiaTheme="majorEastAsia"/>
        </w:rPr>
        <w:t xml:space="preserve">. Denn </w:t>
      </w:r>
      <w:proofErr w:type="spellStart"/>
      <w:r>
        <w:rPr>
          <w:rStyle w:val="Fett"/>
          <w:rFonts w:eastAsiaTheme="majorEastAsia"/>
        </w:rPr>
        <w:t>fewer</w:t>
      </w:r>
      <w:proofErr w:type="spellEnd"/>
      <w:r>
        <w:rPr>
          <w:rStyle w:val="Fett"/>
          <w:rFonts w:eastAsiaTheme="majorEastAsia"/>
        </w:rPr>
        <w:t xml:space="preserve"> ist aus </w:t>
      </w:r>
      <w:proofErr w:type="spellStart"/>
      <w:r>
        <w:rPr>
          <w:rStyle w:val="Fett"/>
          <w:rFonts w:eastAsiaTheme="majorEastAsia"/>
        </w:rPr>
        <w:t>Hesbon</w:t>
      </w:r>
      <w:proofErr w:type="spellEnd"/>
      <w:r>
        <w:rPr>
          <w:rStyle w:val="Fett"/>
          <w:rFonts w:eastAsiaTheme="majorEastAsia"/>
        </w:rPr>
        <w:t xml:space="preserve"> </w:t>
      </w:r>
      <w:proofErr w:type="spellStart"/>
      <w:r>
        <w:rPr>
          <w:rStyle w:val="Fett"/>
          <w:rFonts w:eastAsiaTheme="majorEastAsia"/>
        </w:rPr>
        <w:t>gefaren</w:t>
      </w:r>
      <w:proofErr w:type="spellEnd"/>
      <w:r>
        <w:rPr>
          <w:rStyle w:val="Fett"/>
          <w:rFonts w:eastAsiaTheme="majorEastAsia"/>
        </w:rPr>
        <w:t xml:space="preserve"> eine flamme von der </w:t>
      </w:r>
      <w:proofErr w:type="spellStart"/>
      <w:r>
        <w:rPr>
          <w:rStyle w:val="Fett"/>
          <w:rFonts w:eastAsiaTheme="majorEastAsia"/>
        </w:rPr>
        <w:t>Stat</w:t>
      </w:r>
      <w:proofErr w:type="spellEnd"/>
      <w:r>
        <w:rPr>
          <w:rStyle w:val="Fett"/>
          <w:rFonts w:eastAsiaTheme="majorEastAsia"/>
        </w:rPr>
        <w:t xml:space="preserve"> </w:t>
      </w:r>
      <w:proofErr w:type="spellStart"/>
      <w:r>
        <w:rPr>
          <w:rStyle w:val="Fett"/>
          <w:rFonts w:eastAsiaTheme="majorEastAsia"/>
        </w:rPr>
        <w:t>Sihon</w:t>
      </w:r>
      <w:proofErr w:type="spellEnd"/>
      <w:r>
        <w:rPr>
          <w:rStyle w:val="Fett"/>
          <w:rFonts w:eastAsiaTheme="majorEastAsia"/>
        </w:rPr>
        <w:t xml:space="preserve"> die hat gefressen Ar der Moabiter und die </w:t>
      </w:r>
      <w:proofErr w:type="spellStart"/>
      <w:r>
        <w:rPr>
          <w:rStyle w:val="Fett"/>
          <w:rFonts w:eastAsiaTheme="majorEastAsia"/>
        </w:rPr>
        <w:t>Buerger</w:t>
      </w:r>
      <w:proofErr w:type="spellEnd"/>
      <w:r>
        <w:rPr>
          <w:rStyle w:val="Fett"/>
          <w:rFonts w:eastAsiaTheme="majorEastAsia"/>
        </w:rPr>
        <w:t xml:space="preserve"> der </w:t>
      </w:r>
      <w:proofErr w:type="spellStart"/>
      <w:r>
        <w:rPr>
          <w:rStyle w:val="Fett"/>
          <w:rFonts w:eastAsiaTheme="majorEastAsia"/>
        </w:rPr>
        <w:t>hoehe</w:t>
      </w:r>
      <w:proofErr w:type="spellEnd"/>
      <w:r>
        <w:rPr>
          <w:rStyle w:val="Fett"/>
          <w:rFonts w:eastAsiaTheme="majorEastAsia"/>
        </w:rPr>
        <w:t xml:space="preserve"> Arnon. Weh dir Moab / du </w:t>
      </w:r>
      <w:proofErr w:type="spellStart"/>
      <w:r>
        <w:rPr>
          <w:rStyle w:val="Fett"/>
          <w:rFonts w:eastAsiaTheme="majorEastAsia"/>
        </w:rPr>
        <w:t>volck</w:t>
      </w:r>
      <w:proofErr w:type="spellEnd"/>
      <w:r>
        <w:rPr>
          <w:rStyle w:val="Fett"/>
          <w:rFonts w:eastAsiaTheme="majorEastAsia"/>
        </w:rPr>
        <w:t xml:space="preserve"> </w:t>
      </w:r>
      <w:proofErr w:type="spellStart"/>
      <w:r>
        <w:rPr>
          <w:rStyle w:val="Fett"/>
          <w:rFonts w:eastAsiaTheme="majorEastAsia"/>
        </w:rPr>
        <w:t>Chamos</w:t>
      </w:r>
      <w:proofErr w:type="spellEnd"/>
      <w:r>
        <w:rPr>
          <w:rStyle w:val="Fett"/>
          <w:rFonts w:eastAsiaTheme="majorEastAsia"/>
        </w:rPr>
        <w:t xml:space="preserve"> bist </w:t>
      </w:r>
      <w:proofErr w:type="spellStart"/>
      <w:r>
        <w:rPr>
          <w:rStyle w:val="Fett"/>
          <w:rFonts w:eastAsiaTheme="majorEastAsia"/>
        </w:rPr>
        <w:t>verlorn</w:t>
      </w:r>
      <w:proofErr w:type="spellEnd"/>
      <w:r>
        <w:rPr>
          <w:rStyle w:val="Fett"/>
          <w:rFonts w:eastAsiaTheme="majorEastAsia"/>
        </w:rPr>
        <w:t xml:space="preserve">. Man hat seine </w:t>
      </w:r>
      <w:proofErr w:type="spellStart"/>
      <w:r>
        <w:rPr>
          <w:rStyle w:val="Fett"/>
          <w:rFonts w:eastAsiaTheme="majorEastAsia"/>
        </w:rPr>
        <w:t>Sone</w:t>
      </w:r>
      <w:proofErr w:type="spellEnd"/>
      <w:r>
        <w:rPr>
          <w:rStyle w:val="Fett"/>
          <w:rFonts w:eastAsiaTheme="majorEastAsia"/>
        </w:rPr>
        <w:t xml:space="preserve"> in die flucht geschlagen und seine </w:t>
      </w:r>
      <w:proofErr w:type="spellStart"/>
      <w:r>
        <w:rPr>
          <w:rStyle w:val="Fett"/>
          <w:rFonts w:eastAsiaTheme="majorEastAsia"/>
        </w:rPr>
        <w:t>Toechtere</w:t>
      </w:r>
      <w:proofErr w:type="spellEnd"/>
      <w:r>
        <w:rPr>
          <w:rStyle w:val="Fett"/>
          <w:rFonts w:eastAsiaTheme="majorEastAsia"/>
        </w:rPr>
        <w:t xml:space="preserve"> gefangen </w:t>
      </w:r>
      <w:proofErr w:type="spellStart"/>
      <w:r>
        <w:rPr>
          <w:rStyle w:val="Fett"/>
          <w:rFonts w:eastAsiaTheme="majorEastAsia"/>
        </w:rPr>
        <w:t>gefueret</w:t>
      </w:r>
      <w:proofErr w:type="spellEnd"/>
      <w:r>
        <w:rPr>
          <w:rStyle w:val="Fett"/>
          <w:rFonts w:eastAsiaTheme="majorEastAsia"/>
        </w:rPr>
        <w:t xml:space="preserve"> </w:t>
      </w:r>
      <w:proofErr w:type="spellStart"/>
      <w:r>
        <w:rPr>
          <w:rStyle w:val="Fett"/>
          <w:rFonts w:eastAsiaTheme="majorEastAsia"/>
        </w:rPr>
        <w:t>Sihon</w:t>
      </w:r>
      <w:proofErr w:type="spellEnd"/>
      <w:r>
        <w:rPr>
          <w:rStyle w:val="Fett"/>
          <w:rFonts w:eastAsiaTheme="majorEastAsia"/>
        </w:rPr>
        <w:t xml:space="preserve"> dem </w:t>
      </w:r>
      <w:proofErr w:type="spellStart"/>
      <w:r>
        <w:rPr>
          <w:rStyle w:val="Fett"/>
          <w:rFonts w:eastAsiaTheme="majorEastAsia"/>
        </w:rPr>
        <w:t>Koenige</w:t>
      </w:r>
      <w:proofErr w:type="spellEnd"/>
      <w:r>
        <w:rPr>
          <w:rStyle w:val="Fett"/>
          <w:rFonts w:eastAsiaTheme="majorEastAsia"/>
        </w:rPr>
        <w:t xml:space="preserve"> der </w:t>
      </w:r>
      <w:proofErr w:type="spellStart"/>
      <w:r>
        <w:rPr>
          <w:rStyle w:val="Fett"/>
          <w:rFonts w:eastAsiaTheme="majorEastAsia"/>
        </w:rPr>
        <w:t>Amorriter</w:t>
      </w:r>
      <w:proofErr w:type="spellEnd"/>
      <w:r>
        <w:rPr>
          <w:rStyle w:val="Fett"/>
          <w:rFonts w:eastAsiaTheme="majorEastAsia"/>
        </w:rPr>
        <w:t xml:space="preserve">. Ire </w:t>
      </w:r>
      <w:proofErr w:type="spellStart"/>
      <w:r>
        <w:rPr>
          <w:rStyle w:val="Fett"/>
          <w:rFonts w:eastAsiaTheme="majorEastAsia"/>
        </w:rPr>
        <w:t>herlickeit</w:t>
      </w:r>
      <w:proofErr w:type="spellEnd"/>
      <w:r>
        <w:rPr>
          <w:rStyle w:val="Fett"/>
          <w:rFonts w:eastAsiaTheme="majorEastAsia"/>
        </w:rPr>
        <w:t xml:space="preserve"> ist zu nicht worden von </w:t>
      </w:r>
      <w:proofErr w:type="spellStart"/>
      <w:r>
        <w:rPr>
          <w:rStyle w:val="Fett"/>
          <w:rFonts w:eastAsiaTheme="majorEastAsia"/>
        </w:rPr>
        <w:t>Hesbon</w:t>
      </w:r>
      <w:proofErr w:type="spellEnd"/>
      <w:r>
        <w:rPr>
          <w:rStyle w:val="Fett"/>
          <w:rFonts w:eastAsiaTheme="majorEastAsia"/>
        </w:rPr>
        <w:t xml:space="preserve"> bis gen </w:t>
      </w:r>
      <w:proofErr w:type="spellStart"/>
      <w:r>
        <w:rPr>
          <w:rStyle w:val="Fett"/>
          <w:rFonts w:eastAsiaTheme="majorEastAsia"/>
        </w:rPr>
        <w:t>Dibon</w:t>
      </w:r>
      <w:proofErr w:type="spellEnd"/>
      <w:r>
        <w:rPr>
          <w:rStyle w:val="Fett"/>
          <w:rFonts w:eastAsiaTheme="majorEastAsia"/>
        </w:rPr>
        <w:t xml:space="preserve">. Sie ist </w:t>
      </w:r>
      <w:proofErr w:type="spellStart"/>
      <w:r>
        <w:rPr>
          <w:rStyle w:val="Fett"/>
          <w:rFonts w:eastAsiaTheme="majorEastAsia"/>
        </w:rPr>
        <w:t>verstoeret</w:t>
      </w:r>
      <w:proofErr w:type="spellEnd"/>
      <w:r>
        <w:rPr>
          <w:rStyle w:val="Fett"/>
          <w:rFonts w:eastAsiaTheme="majorEastAsia"/>
        </w:rPr>
        <w:t xml:space="preserve"> bis gen </w:t>
      </w:r>
      <w:proofErr w:type="spellStart"/>
      <w:r>
        <w:rPr>
          <w:rStyle w:val="Fett"/>
          <w:rFonts w:eastAsiaTheme="majorEastAsia"/>
        </w:rPr>
        <w:t>Nopha</w:t>
      </w:r>
      <w:proofErr w:type="spellEnd"/>
      <w:r>
        <w:rPr>
          <w:rStyle w:val="Fett"/>
          <w:rFonts w:eastAsiaTheme="majorEastAsia"/>
        </w:rPr>
        <w:t xml:space="preserve"> die da langet bis gen </w:t>
      </w:r>
      <w:proofErr w:type="spellStart"/>
      <w:r>
        <w:rPr>
          <w:rStyle w:val="Fett"/>
          <w:rFonts w:eastAsiaTheme="majorEastAsia"/>
        </w:rPr>
        <w:t>Medba</w:t>
      </w:r>
      <w:proofErr w:type="spellEnd"/>
      <w:r>
        <w:rPr>
          <w:rStyle w:val="Fett"/>
          <w:rFonts w:eastAsiaTheme="majorEastAsia"/>
        </w:rPr>
        <w:t xml:space="preserve">. Also </w:t>
      </w:r>
      <w:proofErr w:type="spellStart"/>
      <w:r>
        <w:rPr>
          <w:rStyle w:val="Fett"/>
          <w:rFonts w:eastAsiaTheme="majorEastAsia"/>
        </w:rPr>
        <w:t>wonete</w:t>
      </w:r>
      <w:proofErr w:type="spellEnd"/>
      <w:r>
        <w:rPr>
          <w:rStyle w:val="Fett"/>
          <w:rFonts w:eastAsiaTheme="majorEastAsia"/>
        </w:rPr>
        <w:t xml:space="preserve"> Israel im </w:t>
      </w:r>
      <w:proofErr w:type="spellStart"/>
      <w:r>
        <w:rPr>
          <w:rStyle w:val="Fett"/>
          <w:rFonts w:eastAsiaTheme="majorEastAsia"/>
        </w:rPr>
        <w:t>land</w:t>
      </w:r>
      <w:proofErr w:type="spellEnd"/>
      <w:r>
        <w:rPr>
          <w:rStyle w:val="Fett"/>
          <w:rFonts w:eastAsiaTheme="majorEastAsia"/>
        </w:rPr>
        <w:t xml:space="preserve"> der </w:t>
      </w:r>
      <w:proofErr w:type="spellStart"/>
      <w:r>
        <w:rPr>
          <w:rStyle w:val="Fett"/>
          <w:rFonts w:eastAsiaTheme="majorEastAsia"/>
        </w:rPr>
        <w:t>Amorriter</w:t>
      </w:r>
      <w:proofErr w:type="spellEnd"/>
      <w:r>
        <w:rPr>
          <w:rStyle w:val="Fett"/>
          <w:rFonts w:eastAsiaTheme="majorEastAsia"/>
        </w:rPr>
        <w:t>.</w:t>
      </w:r>
      <w:r>
        <w:rPr>
          <w:b/>
          <w:bCs/>
        </w:rPr>
        <w:br/>
      </w:r>
      <w:r>
        <w:rPr>
          <w:rStyle w:val="Fett"/>
          <w:rFonts w:eastAsiaTheme="majorEastAsia"/>
        </w:rPr>
        <w:t xml:space="preserve">Und Mose sandte </w:t>
      </w:r>
      <w:proofErr w:type="spellStart"/>
      <w:r>
        <w:rPr>
          <w:rStyle w:val="Fett"/>
          <w:rFonts w:eastAsiaTheme="majorEastAsia"/>
        </w:rPr>
        <w:t>Kundschaffer</w:t>
      </w:r>
      <w:proofErr w:type="spellEnd"/>
      <w:r>
        <w:rPr>
          <w:rStyle w:val="Fett"/>
          <w:rFonts w:eastAsiaTheme="majorEastAsia"/>
        </w:rPr>
        <w:t xml:space="preserve"> gen </w:t>
      </w:r>
      <w:proofErr w:type="spellStart"/>
      <w:r>
        <w:rPr>
          <w:rStyle w:val="Fett"/>
          <w:rFonts w:eastAsiaTheme="majorEastAsia"/>
        </w:rPr>
        <w:t>Iaeser</w:t>
      </w:r>
      <w:proofErr w:type="spellEnd"/>
      <w:r>
        <w:rPr>
          <w:rStyle w:val="Fett"/>
          <w:rFonts w:eastAsiaTheme="majorEastAsia"/>
        </w:rPr>
        <w:t xml:space="preserve"> und gewonnen </w:t>
      </w:r>
      <w:proofErr w:type="spellStart"/>
      <w:r>
        <w:rPr>
          <w:rStyle w:val="Fett"/>
          <w:rFonts w:eastAsiaTheme="majorEastAsia"/>
        </w:rPr>
        <w:t>ire</w:t>
      </w:r>
      <w:proofErr w:type="spellEnd"/>
      <w:r>
        <w:rPr>
          <w:rStyle w:val="Fett"/>
          <w:rFonts w:eastAsiaTheme="majorEastAsia"/>
        </w:rPr>
        <w:t xml:space="preserve"> </w:t>
      </w:r>
      <w:proofErr w:type="spellStart"/>
      <w:r>
        <w:rPr>
          <w:rStyle w:val="Fett"/>
          <w:rFonts w:eastAsiaTheme="majorEastAsia"/>
        </w:rPr>
        <w:t>Toechter</w:t>
      </w:r>
      <w:proofErr w:type="spellEnd"/>
      <w:r>
        <w:rPr>
          <w:rStyle w:val="Fett"/>
          <w:rFonts w:eastAsiaTheme="majorEastAsia"/>
        </w:rPr>
        <w:t xml:space="preserve"> / und </w:t>
      </w:r>
      <w:proofErr w:type="spellStart"/>
      <w:r>
        <w:rPr>
          <w:rStyle w:val="Fett"/>
          <w:rFonts w:eastAsiaTheme="majorEastAsia"/>
        </w:rPr>
        <w:t>namen</w:t>
      </w:r>
      <w:proofErr w:type="spellEnd"/>
      <w:r>
        <w:rPr>
          <w:rStyle w:val="Fett"/>
          <w:rFonts w:eastAsiaTheme="majorEastAsia"/>
        </w:rPr>
        <w:t xml:space="preserve"> die </w:t>
      </w:r>
      <w:proofErr w:type="spellStart"/>
      <w:r>
        <w:rPr>
          <w:rStyle w:val="Fett"/>
          <w:rFonts w:eastAsiaTheme="majorEastAsia"/>
        </w:rPr>
        <w:t>Amorriter</w:t>
      </w:r>
      <w:proofErr w:type="spellEnd"/>
      <w:r>
        <w:rPr>
          <w:rStyle w:val="Fett"/>
          <w:rFonts w:eastAsiaTheme="majorEastAsia"/>
        </w:rPr>
        <w:t xml:space="preserve"> ein die drinnen waren. Und wandten sich und zogen </w:t>
      </w:r>
      <w:proofErr w:type="spellStart"/>
      <w:r>
        <w:rPr>
          <w:rStyle w:val="Fett"/>
          <w:rFonts w:eastAsiaTheme="majorEastAsia"/>
        </w:rPr>
        <w:t>hinauff</w:t>
      </w:r>
      <w:proofErr w:type="spellEnd"/>
      <w:r>
        <w:rPr>
          <w:rStyle w:val="Fett"/>
          <w:rFonts w:eastAsiaTheme="majorEastAsia"/>
        </w:rPr>
        <w:t xml:space="preserve"> des </w:t>
      </w:r>
      <w:proofErr w:type="spellStart"/>
      <w:r>
        <w:rPr>
          <w:rStyle w:val="Fett"/>
          <w:rFonts w:eastAsiaTheme="majorEastAsia"/>
        </w:rPr>
        <w:t>weges</w:t>
      </w:r>
      <w:proofErr w:type="spellEnd"/>
      <w:r>
        <w:rPr>
          <w:rStyle w:val="Fett"/>
          <w:rFonts w:eastAsiaTheme="majorEastAsia"/>
        </w:rPr>
        <w:t xml:space="preserve"> zu Basan. Da zog aus </w:t>
      </w:r>
      <w:proofErr w:type="spellStart"/>
      <w:r>
        <w:rPr>
          <w:rStyle w:val="Fett"/>
          <w:rFonts w:eastAsiaTheme="majorEastAsia"/>
        </w:rPr>
        <w:t>inen</w:t>
      </w:r>
      <w:proofErr w:type="spellEnd"/>
      <w:r>
        <w:rPr>
          <w:rStyle w:val="Fett"/>
          <w:rFonts w:eastAsiaTheme="majorEastAsia"/>
        </w:rPr>
        <w:t xml:space="preserve"> entgegen </w:t>
      </w:r>
      <w:proofErr w:type="spellStart"/>
      <w:r>
        <w:rPr>
          <w:rStyle w:val="Fett"/>
          <w:rFonts w:eastAsiaTheme="majorEastAsia"/>
        </w:rPr>
        <w:t>Og</w:t>
      </w:r>
      <w:proofErr w:type="spellEnd"/>
      <w:r>
        <w:rPr>
          <w:rStyle w:val="Fett"/>
          <w:rFonts w:eastAsiaTheme="majorEastAsia"/>
        </w:rPr>
        <w:t xml:space="preserve"> der </w:t>
      </w:r>
      <w:proofErr w:type="spellStart"/>
      <w:r>
        <w:rPr>
          <w:rStyle w:val="Fett"/>
          <w:rFonts w:eastAsiaTheme="majorEastAsia"/>
        </w:rPr>
        <w:t>Koenig</w:t>
      </w:r>
      <w:proofErr w:type="spellEnd"/>
      <w:r>
        <w:rPr>
          <w:rStyle w:val="Fett"/>
          <w:rFonts w:eastAsiaTheme="majorEastAsia"/>
        </w:rPr>
        <w:t xml:space="preserve"> zu Basan mit alle seinem </w:t>
      </w:r>
      <w:proofErr w:type="spellStart"/>
      <w:r>
        <w:rPr>
          <w:rStyle w:val="Fett"/>
          <w:rFonts w:eastAsiaTheme="majorEastAsia"/>
        </w:rPr>
        <w:t>volck</w:t>
      </w:r>
      <w:proofErr w:type="spellEnd"/>
      <w:r>
        <w:rPr>
          <w:rStyle w:val="Fett"/>
          <w:rFonts w:eastAsiaTheme="majorEastAsia"/>
        </w:rPr>
        <w:t xml:space="preserve"> </w:t>
      </w:r>
      <w:proofErr w:type="spellStart"/>
      <w:r>
        <w:rPr>
          <w:rStyle w:val="Fett"/>
          <w:rFonts w:eastAsiaTheme="majorEastAsia"/>
        </w:rPr>
        <w:t>zustreitten</w:t>
      </w:r>
      <w:proofErr w:type="spellEnd"/>
      <w:r>
        <w:rPr>
          <w:rStyle w:val="Fett"/>
          <w:rFonts w:eastAsiaTheme="majorEastAsia"/>
        </w:rPr>
        <w:t xml:space="preserve"> in </w:t>
      </w:r>
      <w:proofErr w:type="spellStart"/>
      <w:r>
        <w:rPr>
          <w:rStyle w:val="Fett"/>
          <w:rFonts w:eastAsiaTheme="majorEastAsia"/>
        </w:rPr>
        <w:t>Edrei</w:t>
      </w:r>
      <w:proofErr w:type="spellEnd"/>
      <w:r>
        <w:rPr>
          <w:rStyle w:val="Fett"/>
          <w:rFonts w:eastAsiaTheme="majorEastAsia"/>
        </w:rPr>
        <w:t xml:space="preserve">. Und der Herr sprach zu Mose. </w:t>
      </w:r>
      <w:proofErr w:type="spellStart"/>
      <w:r>
        <w:rPr>
          <w:rStyle w:val="Fett"/>
          <w:rFonts w:eastAsiaTheme="majorEastAsia"/>
        </w:rPr>
        <w:t>Fuerchte</w:t>
      </w:r>
      <w:proofErr w:type="spellEnd"/>
      <w:r>
        <w:rPr>
          <w:rStyle w:val="Fett"/>
          <w:rFonts w:eastAsiaTheme="majorEastAsia"/>
        </w:rPr>
        <w:t xml:space="preserve"> dich nicht </w:t>
      </w:r>
      <w:proofErr w:type="spellStart"/>
      <w:r>
        <w:rPr>
          <w:rStyle w:val="Fett"/>
          <w:rFonts w:eastAsiaTheme="majorEastAsia"/>
        </w:rPr>
        <w:t>fur</w:t>
      </w:r>
      <w:proofErr w:type="spellEnd"/>
      <w:r>
        <w:rPr>
          <w:rStyle w:val="Fett"/>
          <w:rFonts w:eastAsiaTheme="majorEastAsia"/>
        </w:rPr>
        <w:t xml:space="preserve"> im / denn ich hab in in dein </w:t>
      </w:r>
      <w:proofErr w:type="spellStart"/>
      <w:r>
        <w:rPr>
          <w:rStyle w:val="Fett"/>
          <w:rFonts w:eastAsiaTheme="majorEastAsia"/>
        </w:rPr>
        <w:t>hand</w:t>
      </w:r>
      <w:proofErr w:type="spellEnd"/>
      <w:r>
        <w:rPr>
          <w:rStyle w:val="Fett"/>
          <w:rFonts w:eastAsiaTheme="majorEastAsia"/>
        </w:rPr>
        <w:t xml:space="preserve"> gegeben mit </w:t>
      </w:r>
      <w:proofErr w:type="spellStart"/>
      <w:r>
        <w:rPr>
          <w:rStyle w:val="Fett"/>
          <w:rFonts w:eastAsiaTheme="majorEastAsia"/>
        </w:rPr>
        <w:t>land</w:t>
      </w:r>
      <w:proofErr w:type="spellEnd"/>
      <w:r>
        <w:rPr>
          <w:rStyle w:val="Fett"/>
          <w:rFonts w:eastAsiaTheme="majorEastAsia"/>
        </w:rPr>
        <w:t xml:space="preserve"> und </w:t>
      </w:r>
      <w:proofErr w:type="spellStart"/>
      <w:r>
        <w:rPr>
          <w:rStyle w:val="Fett"/>
          <w:rFonts w:eastAsiaTheme="majorEastAsia"/>
        </w:rPr>
        <w:t>leuetten</w:t>
      </w:r>
      <w:proofErr w:type="spellEnd"/>
      <w:r>
        <w:rPr>
          <w:rStyle w:val="Fett"/>
          <w:rFonts w:eastAsiaTheme="majorEastAsia"/>
        </w:rPr>
        <w:t xml:space="preserve"> / und </w:t>
      </w:r>
      <w:proofErr w:type="spellStart"/>
      <w:r>
        <w:rPr>
          <w:rStyle w:val="Fett"/>
          <w:rFonts w:eastAsiaTheme="majorEastAsia"/>
        </w:rPr>
        <w:t>solt</w:t>
      </w:r>
      <w:proofErr w:type="spellEnd"/>
      <w:r>
        <w:rPr>
          <w:rStyle w:val="Fett"/>
          <w:rFonts w:eastAsiaTheme="majorEastAsia"/>
        </w:rPr>
        <w:t xml:space="preserve"> mit im thun wie du </w:t>
      </w:r>
      <w:proofErr w:type="spellStart"/>
      <w:r>
        <w:rPr>
          <w:rStyle w:val="Fett"/>
          <w:rFonts w:eastAsiaTheme="majorEastAsia"/>
        </w:rPr>
        <w:t>Sihon</w:t>
      </w:r>
      <w:proofErr w:type="spellEnd"/>
      <w:r>
        <w:rPr>
          <w:rStyle w:val="Fett"/>
          <w:rFonts w:eastAsiaTheme="majorEastAsia"/>
        </w:rPr>
        <w:t xml:space="preserve"> dem </w:t>
      </w:r>
      <w:proofErr w:type="spellStart"/>
      <w:r>
        <w:rPr>
          <w:rStyle w:val="Fett"/>
          <w:rFonts w:eastAsiaTheme="majorEastAsia"/>
        </w:rPr>
        <w:t>Koenige</w:t>
      </w:r>
      <w:proofErr w:type="spellEnd"/>
      <w:r>
        <w:rPr>
          <w:rStyle w:val="Fett"/>
          <w:rFonts w:eastAsiaTheme="majorEastAsia"/>
        </w:rPr>
        <w:t xml:space="preserve"> der </w:t>
      </w:r>
      <w:proofErr w:type="spellStart"/>
      <w:r>
        <w:rPr>
          <w:rStyle w:val="Fett"/>
          <w:rFonts w:eastAsiaTheme="majorEastAsia"/>
        </w:rPr>
        <w:t>Amoritter</w:t>
      </w:r>
      <w:proofErr w:type="spellEnd"/>
      <w:r>
        <w:rPr>
          <w:rStyle w:val="Fett"/>
          <w:rFonts w:eastAsiaTheme="majorEastAsia"/>
        </w:rPr>
        <w:t xml:space="preserve"> gethan hast / der zu </w:t>
      </w:r>
      <w:proofErr w:type="spellStart"/>
      <w:r>
        <w:rPr>
          <w:rStyle w:val="Fett"/>
          <w:rFonts w:eastAsiaTheme="majorEastAsia"/>
        </w:rPr>
        <w:t>Hesbon</w:t>
      </w:r>
      <w:proofErr w:type="spellEnd"/>
      <w:r>
        <w:rPr>
          <w:rStyle w:val="Fett"/>
          <w:rFonts w:eastAsiaTheme="majorEastAsia"/>
        </w:rPr>
        <w:t xml:space="preserve"> </w:t>
      </w:r>
      <w:proofErr w:type="spellStart"/>
      <w:r>
        <w:rPr>
          <w:rStyle w:val="Fett"/>
          <w:rFonts w:eastAsiaTheme="majorEastAsia"/>
        </w:rPr>
        <w:t>wonete</w:t>
      </w:r>
      <w:proofErr w:type="spellEnd"/>
      <w:r>
        <w:rPr>
          <w:rStyle w:val="Fett"/>
          <w:rFonts w:eastAsiaTheme="majorEastAsia"/>
        </w:rPr>
        <w:t xml:space="preserve">. Und sie schlugen in und seine </w:t>
      </w:r>
      <w:proofErr w:type="spellStart"/>
      <w:r>
        <w:rPr>
          <w:rStyle w:val="Fett"/>
          <w:rFonts w:eastAsiaTheme="majorEastAsia"/>
        </w:rPr>
        <w:t>Soene</w:t>
      </w:r>
      <w:proofErr w:type="spellEnd"/>
      <w:r>
        <w:rPr>
          <w:rStyle w:val="Fett"/>
          <w:rFonts w:eastAsiaTheme="majorEastAsia"/>
        </w:rPr>
        <w:t xml:space="preserve"> und alle sein </w:t>
      </w:r>
      <w:proofErr w:type="spellStart"/>
      <w:r>
        <w:rPr>
          <w:rStyle w:val="Fett"/>
          <w:rFonts w:eastAsiaTheme="majorEastAsia"/>
        </w:rPr>
        <w:t>volck</w:t>
      </w:r>
      <w:proofErr w:type="spellEnd"/>
      <w:r>
        <w:rPr>
          <w:rStyle w:val="Fett"/>
          <w:rFonts w:eastAsiaTheme="majorEastAsia"/>
        </w:rPr>
        <w:t xml:space="preserve"> bis das keiner </w:t>
      </w:r>
      <w:proofErr w:type="spellStart"/>
      <w:r>
        <w:rPr>
          <w:rStyle w:val="Fett"/>
          <w:rFonts w:eastAsiaTheme="majorEastAsia"/>
        </w:rPr>
        <w:t>uberbleibe</w:t>
      </w:r>
      <w:proofErr w:type="spellEnd"/>
      <w:r>
        <w:rPr>
          <w:rStyle w:val="Fett"/>
          <w:rFonts w:eastAsiaTheme="majorEastAsia"/>
        </w:rPr>
        <w:t xml:space="preserve"> / und </w:t>
      </w:r>
      <w:proofErr w:type="spellStart"/>
      <w:r>
        <w:rPr>
          <w:rStyle w:val="Fett"/>
          <w:rFonts w:eastAsiaTheme="majorEastAsia"/>
        </w:rPr>
        <w:t>namen</w:t>
      </w:r>
      <w:proofErr w:type="spellEnd"/>
      <w:r>
        <w:rPr>
          <w:rStyle w:val="Fett"/>
          <w:rFonts w:eastAsiaTheme="majorEastAsia"/>
        </w:rPr>
        <w:t xml:space="preserve"> das </w:t>
      </w:r>
      <w:proofErr w:type="spellStart"/>
      <w:r>
        <w:rPr>
          <w:rStyle w:val="Fett"/>
          <w:rFonts w:eastAsiaTheme="majorEastAsia"/>
        </w:rPr>
        <w:t>land</w:t>
      </w:r>
      <w:proofErr w:type="spellEnd"/>
      <w:r>
        <w:rPr>
          <w:rStyle w:val="Fett"/>
          <w:rFonts w:eastAsiaTheme="majorEastAsia"/>
        </w:rPr>
        <w:t xml:space="preserve"> ein. Darnach zogen die Kinder Israel und lagerten sich in das </w:t>
      </w:r>
      <w:proofErr w:type="spellStart"/>
      <w:r>
        <w:rPr>
          <w:rStyle w:val="Fett"/>
          <w:rFonts w:eastAsiaTheme="majorEastAsia"/>
        </w:rPr>
        <w:t>gefilde</w:t>
      </w:r>
      <w:proofErr w:type="spellEnd"/>
      <w:r>
        <w:rPr>
          <w:rStyle w:val="Fett"/>
          <w:rFonts w:eastAsiaTheme="majorEastAsia"/>
        </w:rPr>
        <w:t xml:space="preserve"> Moab </w:t>
      </w:r>
      <w:proofErr w:type="spellStart"/>
      <w:r>
        <w:rPr>
          <w:rStyle w:val="Fett"/>
          <w:rFonts w:eastAsiaTheme="majorEastAsia"/>
        </w:rPr>
        <w:t>jenseit</w:t>
      </w:r>
      <w:proofErr w:type="spellEnd"/>
      <w:r>
        <w:rPr>
          <w:rStyle w:val="Fett"/>
          <w:rFonts w:eastAsiaTheme="majorEastAsia"/>
        </w:rPr>
        <w:t xml:space="preserve"> dem Jordan gegen </w:t>
      </w:r>
      <w:proofErr w:type="spellStart"/>
      <w:r>
        <w:rPr>
          <w:rStyle w:val="Fett"/>
          <w:rFonts w:eastAsiaTheme="majorEastAsia"/>
        </w:rPr>
        <w:t>Jeriho</w:t>
      </w:r>
      <w:proofErr w:type="spellEnd"/>
      <w:r>
        <w:rPr>
          <w:rStyle w:val="Fett"/>
          <w:rFonts w:eastAsiaTheme="majorEastAsia"/>
        </w:rPr>
        <w:t>.</w:t>
      </w:r>
      <w:r>
        <w:t xml:space="preserve"> </w:t>
      </w:r>
    </w:p>
    <w:p w14:paraId="6265160D" w14:textId="77777777" w:rsidR="00A20E90" w:rsidRDefault="00A20E90" w:rsidP="00A20E90">
      <w:pPr>
        <w:pStyle w:val="StandardWeb"/>
      </w:pPr>
      <w:r>
        <w:t xml:space="preserve">Aus </w:t>
      </w:r>
      <w:proofErr w:type="spellStart"/>
      <w:r>
        <w:t>disem</w:t>
      </w:r>
      <w:proofErr w:type="spellEnd"/>
      <w:r>
        <w:t xml:space="preserve"> letzten teil last uns schlechthin </w:t>
      </w:r>
      <w:proofErr w:type="spellStart"/>
      <w:r>
        <w:t>erzelen</w:t>
      </w:r>
      <w:proofErr w:type="spellEnd"/>
      <w:r>
        <w:t xml:space="preserve"> </w:t>
      </w:r>
    </w:p>
    <w:p w14:paraId="5B0BEEFA" w14:textId="77777777" w:rsidR="00A20E90" w:rsidRDefault="00A20E90" w:rsidP="00A20E90">
      <w:pPr>
        <w:pStyle w:val="berschrift3"/>
      </w:pPr>
      <w:r>
        <w:t xml:space="preserve">Wie und </w:t>
      </w:r>
      <w:proofErr w:type="spellStart"/>
      <w:r>
        <w:t>warumb</w:t>
      </w:r>
      <w:proofErr w:type="spellEnd"/>
      <w:r>
        <w:t xml:space="preserve"> Israel von </w:t>
      </w:r>
      <w:proofErr w:type="spellStart"/>
      <w:r>
        <w:t>Oboth</w:t>
      </w:r>
      <w:proofErr w:type="spellEnd"/>
      <w:r>
        <w:t xml:space="preserve"> gen Jim und von dannen gen </w:t>
      </w:r>
      <w:proofErr w:type="spellStart"/>
      <w:r>
        <w:t>SAred</w:t>
      </w:r>
      <w:proofErr w:type="spellEnd"/>
      <w:r>
        <w:t xml:space="preserve"> und von </w:t>
      </w:r>
      <w:proofErr w:type="spellStart"/>
      <w:r>
        <w:t>Sared</w:t>
      </w:r>
      <w:proofErr w:type="spellEnd"/>
      <w:r>
        <w:t xml:space="preserve"> gegen Arnon zeucht.</w:t>
      </w:r>
    </w:p>
    <w:p w14:paraId="73DBC921" w14:textId="77777777" w:rsidR="00A20E90" w:rsidRDefault="00A20E90" w:rsidP="00A20E90">
      <w:pPr>
        <w:pStyle w:val="StandardWeb"/>
      </w:pPr>
      <w:proofErr w:type="spellStart"/>
      <w:r>
        <w:t>Oboth</w:t>
      </w:r>
      <w:proofErr w:type="spellEnd"/>
      <w:r>
        <w:t xml:space="preserve"> (</w:t>
      </w:r>
      <w:proofErr w:type="spellStart"/>
      <w:r>
        <w:t>Vaetter</w:t>
      </w:r>
      <w:proofErr w:type="spellEnd"/>
      <w:r>
        <w:t xml:space="preserve"> oder </w:t>
      </w:r>
      <w:proofErr w:type="spellStart"/>
      <w:r>
        <w:t>begirden</w:t>
      </w:r>
      <w:proofErr w:type="spellEnd"/>
      <w:r>
        <w:t xml:space="preserve">) war die 36. Reise des </w:t>
      </w:r>
      <w:proofErr w:type="spellStart"/>
      <w:r>
        <w:t>zoges</w:t>
      </w:r>
      <w:proofErr w:type="spellEnd"/>
      <w:r>
        <w:t xml:space="preserve"> aus </w:t>
      </w:r>
      <w:proofErr w:type="spellStart"/>
      <w:r>
        <w:t>Aegypten</w:t>
      </w:r>
      <w:proofErr w:type="spellEnd"/>
      <w:r>
        <w:t xml:space="preserve"> ins Land Canaan: davon auch Nu. 33. Jim (</w:t>
      </w:r>
      <w:proofErr w:type="spellStart"/>
      <w:r>
        <w:t>hauffen</w:t>
      </w:r>
      <w:proofErr w:type="spellEnd"/>
      <w:r>
        <w:t xml:space="preserve">) war eine Stad im </w:t>
      </w:r>
      <w:proofErr w:type="spellStart"/>
      <w:r>
        <w:t>Stam</w:t>
      </w:r>
      <w:proofErr w:type="spellEnd"/>
      <w:r>
        <w:t xml:space="preserve"> Juda Jose. 15. </w:t>
      </w:r>
      <w:proofErr w:type="spellStart"/>
      <w:r>
        <w:t>Abarim</w:t>
      </w:r>
      <w:proofErr w:type="spellEnd"/>
      <w:r>
        <w:t xml:space="preserve"> (</w:t>
      </w:r>
      <w:proofErr w:type="spellStart"/>
      <w:r>
        <w:t>durchgenger</w:t>
      </w:r>
      <w:proofErr w:type="spellEnd"/>
      <w:r>
        <w:t xml:space="preserve">) war eine Berg davon Mose Nu. 33. spricht das </w:t>
      </w:r>
      <w:proofErr w:type="spellStart"/>
      <w:r>
        <w:t>gebirge</w:t>
      </w:r>
      <w:proofErr w:type="spellEnd"/>
      <w:r>
        <w:t xml:space="preserve"> </w:t>
      </w:r>
      <w:proofErr w:type="spellStart"/>
      <w:r>
        <w:t>Abarim</w:t>
      </w:r>
      <w:proofErr w:type="spellEnd"/>
      <w:r>
        <w:t xml:space="preserve"> gegen Nebo. Moab (vom </w:t>
      </w:r>
      <w:proofErr w:type="spellStart"/>
      <w:r>
        <w:t>vatter</w:t>
      </w:r>
      <w:proofErr w:type="spellEnd"/>
      <w:r>
        <w:t xml:space="preserve">) Ge. 19. daher eine Stad in Arabien </w:t>
      </w:r>
      <w:proofErr w:type="spellStart"/>
      <w:r>
        <w:t>genant</w:t>
      </w:r>
      <w:proofErr w:type="spellEnd"/>
      <w:r>
        <w:t xml:space="preserve"> </w:t>
      </w:r>
      <w:proofErr w:type="spellStart"/>
      <w:r>
        <w:t>Areopolis</w:t>
      </w:r>
      <w:proofErr w:type="spellEnd"/>
      <w:r>
        <w:t xml:space="preserve"> und der Moabiter </w:t>
      </w:r>
      <w:proofErr w:type="spellStart"/>
      <w:r>
        <w:t>land</w:t>
      </w:r>
      <w:proofErr w:type="spellEnd"/>
      <w:r>
        <w:t xml:space="preserve"> </w:t>
      </w:r>
      <w:proofErr w:type="spellStart"/>
      <w:r>
        <w:t>genennet</w:t>
      </w:r>
      <w:proofErr w:type="spellEnd"/>
      <w:r>
        <w:t xml:space="preserve"> wird. </w:t>
      </w:r>
      <w:proofErr w:type="spellStart"/>
      <w:r>
        <w:t>Sared</w:t>
      </w:r>
      <w:proofErr w:type="spellEnd"/>
      <w:r>
        <w:t xml:space="preserve"> / </w:t>
      </w:r>
      <w:proofErr w:type="spellStart"/>
      <w:r>
        <w:t>heist</w:t>
      </w:r>
      <w:proofErr w:type="spellEnd"/>
      <w:r>
        <w:t xml:space="preserve"> sonst </w:t>
      </w:r>
      <w:proofErr w:type="spellStart"/>
      <w:r>
        <w:t>beraubung</w:t>
      </w:r>
      <w:proofErr w:type="spellEnd"/>
      <w:r>
        <w:t xml:space="preserve"> der herschafft. Arnon (der sich </w:t>
      </w:r>
      <w:proofErr w:type="spellStart"/>
      <w:r>
        <w:t>frewet</w:t>
      </w:r>
      <w:proofErr w:type="spellEnd"/>
      <w:r>
        <w:t xml:space="preserve">) ist nicht alleine der hohe Fels </w:t>
      </w:r>
      <w:proofErr w:type="spellStart"/>
      <w:r>
        <w:t>Vahep</w:t>
      </w:r>
      <w:proofErr w:type="spellEnd"/>
      <w:r>
        <w:t xml:space="preserve"> </w:t>
      </w:r>
      <w:proofErr w:type="spellStart"/>
      <w:r>
        <w:t>Besupha</w:t>
      </w:r>
      <w:proofErr w:type="spellEnd"/>
      <w:r>
        <w:t xml:space="preserve"> / das ist / in </w:t>
      </w:r>
      <w:proofErr w:type="spellStart"/>
      <w:r>
        <w:t>wolcken</w:t>
      </w:r>
      <w:proofErr w:type="spellEnd"/>
      <w:r>
        <w:t xml:space="preserve"> winden </w:t>
      </w:r>
      <w:proofErr w:type="spellStart"/>
      <w:r>
        <w:t>wetter</w:t>
      </w:r>
      <w:proofErr w:type="spellEnd"/>
      <w:r>
        <w:t xml:space="preserve"> zwischen den Moabitern und </w:t>
      </w:r>
      <w:proofErr w:type="spellStart"/>
      <w:r>
        <w:t>Amorittern</w:t>
      </w:r>
      <w:proofErr w:type="spellEnd"/>
      <w:r>
        <w:t xml:space="preserve"> gelegen / sondern auch der Wasserstrom so unserm Berg </w:t>
      </w:r>
      <w:proofErr w:type="spellStart"/>
      <w:r>
        <w:t>herfleusset</w:t>
      </w:r>
      <w:proofErr w:type="spellEnd"/>
      <w:r>
        <w:t xml:space="preserve"> bis gen Ar / welche der Moabiter </w:t>
      </w:r>
      <w:proofErr w:type="spellStart"/>
      <w:r>
        <w:t>Heuptstad</w:t>
      </w:r>
      <w:proofErr w:type="spellEnd"/>
      <w:r>
        <w:t xml:space="preserve"> </w:t>
      </w:r>
      <w:proofErr w:type="spellStart"/>
      <w:r>
        <w:t>it</w:t>
      </w:r>
      <w:proofErr w:type="spellEnd"/>
      <w:r>
        <w:t xml:space="preserve">: Ar </w:t>
      </w:r>
      <w:proofErr w:type="spellStart"/>
      <w:r>
        <w:t>heist</w:t>
      </w:r>
      <w:proofErr w:type="spellEnd"/>
      <w:r>
        <w:t xml:space="preserve"> sonst </w:t>
      </w:r>
      <w:proofErr w:type="spellStart"/>
      <w:r>
        <w:t>auffwachung</w:t>
      </w:r>
      <w:proofErr w:type="spellEnd"/>
      <w:r>
        <w:t xml:space="preserve"> oder </w:t>
      </w:r>
      <w:proofErr w:type="spellStart"/>
      <w:r>
        <w:t>entbloessung</w:t>
      </w:r>
      <w:proofErr w:type="spellEnd"/>
      <w:r>
        <w:t xml:space="preserve">. Im Buch von den </w:t>
      </w:r>
      <w:proofErr w:type="spellStart"/>
      <w:r>
        <w:t>streitten</w:t>
      </w:r>
      <w:proofErr w:type="spellEnd"/>
      <w:r>
        <w:t xml:space="preserve"> des </w:t>
      </w:r>
      <w:proofErr w:type="spellStart"/>
      <w:r>
        <w:t>Hern</w:t>
      </w:r>
      <w:proofErr w:type="spellEnd"/>
      <w:r>
        <w:t xml:space="preserve"> / waren beschrieben die Kriege so Abraham und andere Gottes Heiligen </w:t>
      </w:r>
      <w:proofErr w:type="spellStart"/>
      <w:r>
        <w:t>gefueret</w:t>
      </w:r>
      <w:proofErr w:type="spellEnd"/>
      <w:r>
        <w:t xml:space="preserve"> und die </w:t>
      </w:r>
      <w:proofErr w:type="spellStart"/>
      <w:r>
        <w:t>Wunderwercke</w:t>
      </w:r>
      <w:proofErr w:type="spellEnd"/>
      <w:r>
        <w:t xml:space="preserve"> so Gott mit den Vettern getrieben / Lies Aug. Cap. 42. in ques. li. Nu. </w:t>
      </w:r>
      <w:proofErr w:type="spellStart"/>
      <w:r>
        <w:t>Dise</w:t>
      </w:r>
      <w:proofErr w:type="spellEnd"/>
      <w:r>
        <w:t xml:space="preserve"> </w:t>
      </w:r>
      <w:proofErr w:type="spellStart"/>
      <w:r>
        <w:t>wortt</w:t>
      </w:r>
      <w:proofErr w:type="spellEnd"/>
      <w:r>
        <w:t xml:space="preserve"> (Es </w:t>
      </w:r>
      <w:proofErr w:type="spellStart"/>
      <w:r>
        <w:t>Vaheb</w:t>
      </w:r>
      <w:proofErr w:type="spellEnd"/>
      <w:r>
        <w:t xml:space="preserve"> </w:t>
      </w:r>
      <w:proofErr w:type="spellStart"/>
      <w:r>
        <w:t>Besupha</w:t>
      </w:r>
      <w:proofErr w:type="spellEnd"/>
      <w:r>
        <w:t xml:space="preserve"> Vees </w:t>
      </w:r>
      <w:proofErr w:type="spellStart"/>
      <w:r>
        <w:t>Haucholin</w:t>
      </w:r>
      <w:proofErr w:type="spellEnd"/>
      <w:r>
        <w:t xml:space="preserve"> Arnon) </w:t>
      </w:r>
      <w:proofErr w:type="spellStart"/>
      <w:r>
        <w:t>verdolmedschen</w:t>
      </w:r>
      <w:proofErr w:type="spellEnd"/>
      <w:r>
        <w:t xml:space="preserve"> </w:t>
      </w:r>
      <w:proofErr w:type="spellStart"/>
      <w:r>
        <w:t>ettliche</w:t>
      </w:r>
      <w:proofErr w:type="spellEnd"/>
      <w:r>
        <w:t xml:space="preserve"> wie er gethan hat am Roten Meer so thut er auch an den Bechen Arnon: </w:t>
      </w:r>
      <w:proofErr w:type="spellStart"/>
      <w:r>
        <w:t>Ettliche</w:t>
      </w:r>
      <w:proofErr w:type="spellEnd"/>
      <w:r>
        <w:t xml:space="preserve"> / und </w:t>
      </w:r>
      <w:proofErr w:type="spellStart"/>
      <w:r>
        <w:t>fare</w:t>
      </w:r>
      <w:proofErr w:type="spellEnd"/>
      <w:r>
        <w:t xml:space="preserve"> mit </w:t>
      </w:r>
      <w:proofErr w:type="spellStart"/>
      <w:r>
        <w:t>ungestum</w:t>
      </w:r>
      <w:proofErr w:type="spellEnd"/>
      <w:r>
        <w:t xml:space="preserve"> an den Bechen Arnon: Aber las </w:t>
      </w:r>
      <w:proofErr w:type="spellStart"/>
      <w:r>
        <w:t>dis</w:t>
      </w:r>
      <w:proofErr w:type="spellEnd"/>
      <w:r>
        <w:t xml:space="preserve"> eine </w:t>
      </w:r>
      <w:proofErr w:type="spellStart"/>
      <w:r>
        <w:t>dolmedschung</w:t>
      </w:r>
      <w:proofErr w:type="spellEnd"/>
      <w:r>
        <w:t xml:space="preserve"> sein / und das </w:t>
      </w:r>
      <w:proofErr w:type="spellStart"/>
      <w:r>
        <w:t>Vaheb</w:t>
      </w:r>
      <w:proofErr w:type="spellEnd"/>
      <w:r>
        <w:t xml:space="preserve"> in </w:t>
      </w:r>
      <w:proofErr w:type="spellStart"/>
      <w:r>
        <w:t>Supha</w:t>
      </w:r>
      <w:proofErr w:type="spellEnd"/>
      <w:r>
        <w:t xml:space="preserve"> und die </w:t>
      </w:r>
      <w:proofErr w:type="spellStart"/>
      <w:r>
        <w:t>Beche</w:t>
      </w:r>
      <w:proofErr w:type="spellEnd"/>
      <w:r>
        <w:t xml:space="preserve"> an Arnon: Sintemal unter dem Berge flossen </w:t>
      </w:r>
      <w:proofErr w:type="spellStart"/>
      <w:r>
        <w:t>beche</w:t>
      </w:r>
      <w:proofErr w:type="spellEnd"/>
      <w:r>
        <w:t xml:space="preserve"> und der </w:t>
      </w:r>
      <w:proofErr w:type="spellStart"/>
      <w:r>
        <w:t>berg</w:t>
      </w:r>
      <w:proofErr w:type="spellEnd"/>
      <w:r>
        <w:t xml:space="preserve"> an denselben seinen Bechen hin wehret bis gen Ar.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die Kinder Israel zogen aus und lagerten sich an </w:t>
      </w:r>
      <w:proofErr w:type="spellStart"/>
      <w:r>
        <w:t>Oboth</w:t>
      </w:r>
      <w:proofErr w:type="spellEnd"/>
      <w:r>
        <w:t xml:space="preserve">: Und von </w:t>
      </w:r>
      <w:proofErr w:type="spellStart"/>
      <w:r>
        <w:t>Oboth</w:t>
      </w:r>
      <w:proofErr w:type="spellEnd"/>
      <w:r>
        <w:t xml:space="preserve"> zogen sie aus und lagerten sich in Jim am </w:t>
      </w:r>
      <w:proofErr w:type="spellStart"/>
      <w:r>
        <w:t>gebirge</w:t>
      </w:r>
      <w:proofErr w:type="spellEnd"/>
      <w:r>
        <w:t xml:space="preserve"> / </w:t>
      </w:r>
      <w:proofErr w:type="spellStart"/>
      <w:r>
        <w:t>Abarim</w:t>
      </w:r>
      <w:proofErr w:type="spellEnd"/>
      <w:r>
        <w:t xml:space="preserve"> in der </w:t>
      </w:r>
      <w:proofErr w:type="spellStart"/>
      <w:r>
        <w:t>Wuesten</w:t>
      </w:r>
      <w:proofErr w:type="spellEnd"/>
      <w:r>
        <w:t xml:space="preserve"> gegen Moab </w:t>
      </w:r>
      <w:proofErr w:type="spellStart"/>
      <w:r>
        <w:t>uber</w:t>
      </w:r>
      <w:proofErr w:type="spellEnd"/>
      <w:r>
        <w:t xml:space="preserve"> gegen der </w:t>
      </w:r>
      <w:proofErr w:type="spellStart"/>
      <w:r>
        <w:t>Sonnenauffgang</w:t>
      </w:r>
      <w:proofErr w:type="spellEnd"/>
      <w:r>
        <w:t xml:space="preserve">: Von dannen zogen sie und lagerten sich </w:t>
      </w:r>
      <w:proofErr w:type="spellStart"/>
      <w:r>
        <w:t>disseit</w:t>
      </w:r>
      <w:proofErr w:type="spellEnd"/>
      <w:r>
        <w:t xml:space="preserve"> am Arnon welcher ist in der </w:t>
      </w:r>
      <w:proofErr w:type="spellStart"/>
      <w:r>
        <w:t>Wuesten</w:t>
      </w:r>
      <w:proofErr w:type="spellEnd"/>
      <w:r>
        <w:t xml:space="preserve"> und </w:t>
      </w:r>
      <w:proofErr w:type="spellStart"/>
      <w:r>
        <w:t>eraus</w:t>
      </w:r>
      <w:proofErr w:type="spellEnd"/>
      <w:r>
        <w:t xml:space="preserve"> reicht an der </w:t>
      </w:r>
      <w:proofErr w:type="spellStart"/>
      <w:r>
        <w:t>grentze</w:t>
      </w:r>
      <w:proofErr w:type="spellEnd"/>
      <w:r>
        <w:t xml:space="preserve"> der </w:t>
      </w:r>
      <w:proofErr w:type="spellStart"/>
      <w:r>
        <w:t>Amorriter</w:t>
      </w:r>
      <w:proofErr w:type="spellEnd"/>
      <w:r>
        <w:t xml:space="preserve"> / denn Arnon ist die </w:t>
      </w:r>
      <w:proofErr w:type="spellStart"/>
      <w:r>
        <w:t>grentze</w:t>
      </w:r>
      <w:proofErr w:type="spellEnd"/>
      <w:r>
        <w:t xml:space="preserve"> Moab zwischen Moab und den </w:t>
      </w:r>
      <w:proofErr w:type="spellStart"/>
      <w:r>
        <w:t>Amorritern</w:t>
      </w:r>
      <w:proofErr w:type="spellEnd"/>
      <w:r>
        <w:t xml:space="preserve">: Daher man spricht im Buch von </w:t>
      </w:r>
      <w:proofErr w:type="spellStart"/>
      <w:r>
        <w:t>streitten</w:t>
      </w:r>
      <w:proofErr w:type="spellEnd"/>
      <w:r>
        <w:t xml:space="preserve"> des </w:t>
      </w:r>
      <w:proofErr w:type="spellStart"/>
      <w:r>
        <w:t>Hern</w:t>
      </w:r>
      <w:proofErr w:type="spellEnd"/>
      <w:r>
        <w:t xml:space="preserve"> / das </w:t>
      </w:r>
      <w:proofErr w:type="spellStart"/>
      <w:r>
        <w:t>Vaheb</w:t>
      </w:r>
      <w:proofErr w:type="spellEnd"/>
      <w:r>
        <w:t xml:space="preserve"> in </w:t>
      </w:r>
      <w:proofErr w:type="spellStart"/>
      <w:r>
        <w:t>Supha</w:t>
      </w:r>
      <w:proofErr w:type="spellEnd"/>
      <w:r>
        <w:t xml:space="preserve"> und die </w:t>
      </w:r>
      <w:proofErr w:type="spellStart"/>
      <w:r>
        <w:t>Beche</w:t>
      </w:r>
      <w:proofErr w:type="spellEnd"/>
      <w:r>
        <w:t xml:space="preserve"> am Arnon und die Quelle der </w:t>
      </w:r>
      <w:proofErr w:type="spellStart"/>
      <w:r>
        <w:t>Beche</w:t>
      </w:r>
      <w:proofErr w:type="spellEnd"/>
      <w:r>
        <w:t xml:space="preserve"> welche reicht hinan zur Stad Ar und </w:t>
      </w:r>
      <w:proofErr w:type="spellStart"/>
      <w:r>
        <w:t>lencket</w:t>
      </w:r>
      <w:proofErr w:type="spellEnd"/>
      <w:r>
        <w:t xml:space="preserve"> sich und ist die </w:t>
      </w:r>
      <w:proofErr w:type="spellStart"/>
      <w:r>
        <w:t>grentze</w:t>
      </w:r>
      <w:proofErr w:type="spellEnd"/>
      <w:r>
        <w:t xml:space="preserve"> Moab) die 37. Reise gen </w:t>
      </w:r>
      <w:proofErr w:type="spellStart"/>
      <w:r>
        <w:t>Oboth</w:t>
      </w:r>
      <w:proofErr w:type="spellEnd"/>
      <w:r>
        <w:t xml:space="preserve"> der Kinder Israel aus </w:t>
      </w:r>
      <w:proofErr w:type="spellStart"/>
      <w:r>
        <w:t>Aegypten</w:t>
      </w:r>
      <w:proofErr w:type="spellEnd"/>
      <w:r>
        <w:t xml:space="preserve"> ins </w:t>
      </w:r>
      <w:proofErr w:type="spellStart"/>
      <w:r>
        <w:t>land</w:t>
      </w:r>
      <w:proofErr w:type="spellEnd"/>
      <w:r>
        <w:t xml:space="preserve"> Canaan und der 38. gen </w:t>
      </w:r>
      <w:proofErr w:type="spellStart"/>
      <w:r>
        <w:t>Jeabarim</w:t>
      </w:r>
      <w:proofErr w:type="spellEnd"/>
      <w:r>
        <w:t xml:space="preserve"> und so fort an / beschrieben haben als </w:t>
      </w:r>
      <w:proofErr w:type="spellStart"/>
      <w:r>
        <w:t>gutte</w:t>
      </w:r>
      <w:proofErr w:type="spellEnd"/>
      <w:r>
        <w:t xml:space="preserve"> </w:t>
      </w:r>
      <w:proofErr w:type="spellStart"/>
      <w:r>
        <w:t>werck</w:t>
      </w:r>
      <w:proofErr w:type="spellEnd"/>
      <w:r>
        <w:t xml:space="preserve"> des </w:t>
      </w:r>
      <w:proofErr w:type="spellStart"/>
      <w:r>
        <w:t>glawbens</w:t>
      </w:r>
      <w:proofErr w:type="spellEnd"/>
      <w:r>
        <w:t xml:space="preserve"> an Gottes </w:t>
      </w:r>
      <w:proofErr w:type="spellStart"/>
      <w:r>
        <w:t>Wortt</w:t>
      </w:r>
      <w:proofErr w:type="spellEnd"/>
      <w:r>
        <w:t xml:space="preserve"> das er </w:t>
      </w:r>
      <w:proofErr w:type="spellStart"/>
      <w:r>
        <w:t>gered</w:t>
      </w:r>
      <w:proofErr w:type="spellEnd"/>
      <w:r>
        <w:t xml:space="preserve"> vom </w:t>
      </w:r>
      <w:proofErr w:type="spellStart"/>
      <w:r>
        <w:t>Zoge</w:t>
      </w:r>
      <w:proofErr w:type="spellEnd"/>
      <w:r>
        <w:t xml:space="preserve"> aus </w:t>
      </w:r>
      <w:proofErr w:type="spellStart"/>
      <w:r>
        <w:t>Aegypten</w:t>
      </w:r>
      <w:proofErr w:type="spellEnd"/>
      <w:r>
        <w:t xml:space="preserve"> und </w:t>
      </w:r>
      <w:proofErr w:type="spellStart"/>
      <w:r>
        <w:t>verheissungen</w:t>
      </w:r>
      <w:proofErr w:type="spellEnd"/>
      <w:r>
        <w:t xml:space="preserve"> des Landes Canaan / </w:t>
      </w:r>
      <w:proofErr w:type="spellStart"/>
      <w:r>
        <w:t>auffdas</w:t>
      </w:r>
      <w:proofErr w:type="spellEnd"/>
      <w:r>
        <w:t xml:space="preserve"> wir lernen keine Reise noch </w:t>
      </w:r>
      <w:proofErr w:type="spellStart"/>
      <w:r>
        <w:t>wercke</w:t>
      </w:r>
      <w:proofErr w:type="spellEnd"/>
      <w:r>
        <w:t xml:space="preserve"> thun denn die Gott </w:t>
      </w:r>
      <w:proofErr w:type="spellStart"/>
      <w:r>
        <w:t>befolhen</w:t>
      </w:r>
      <w:proofErr w:type="spellEnd"/>
      <w:r>
        <w:t xml:space="preserve"> und was nicht </w:t>
      </w:r>
      <w:proofErr w:type="spellStart"/>
      <w:r>
        <w:t>gereiset</w:t>
      </w:r>
      <w:proofErr w:type="spellEnd"/>
      <w:r>
        <w:t xml:space="preserve"> oder gethan wird nach Gottes </w:t>
      </w:r>
      <w:proofErr w:type="spellStart"/>
      <w:r>
        <w:t>befelh</w:t>
      </w:r>
      <w:proofErr w:type="spellEnd"/>
      <w:r>
        <w:t xml:space="preserve"> das solches nicht gut / sondern </w:t>
      </w:r>
      <w:proofErr w:type="spellStart"/>
      <w:r>
        <w:t>boese</w:t>
      </w:r>
      <w:proofErr w:type="spellEnd"/>
      <w:r>
        <w:t xml:space="preserve"> </w:t>
      </w:r>
      <w:proofErr w:type="spellStart"/>
      <w:r>
        <w:t>zunennen</w:t>
      </w:r>
      <w:proofErr w:type="spellEnd"/>
      <w:r>
        <w:t xml:space="preserve"> </w:t>
      </w:r>
      <w:proofErr w:type="spellStart"/>
      <w:r>
        <w:t>seie</w:t>
      </w:r>
      <w:proofErr w:type="spellEnd"/>
      <w:r>
        <w:t xml:space="preserve"> / nach </w:t>
      </w:r>
      <w:proofErr w:type="spellStart"/>
      <w:r>
        <w:t>disem</w:t>
      </w:r>
      <w:proofErr w:type="spellEnd"/>
      <w:r>
        <w:t xml:space="preserve"> Spruch Ro. 14. Was nicht aus dem </w:t>
      </w:r>
      <w:proofErr w:type="spellStart"/>
      <w:r>
        <w:t>glawben</w:t>
      </w:r>
      <w:proofErr w:type="spellEnd"/>
      <w:r>
        <w:t xml:space="preserve"> </w:t>
      </w:r>
      <w:proofErr w:type="spellStart"/>
      <w:r>
        <w:t>geschicht</w:t>
      </w:r>
      <w:proofErr w:type="spellEnd"/>
      <w:r>
        <w:t xml:space="preserve"> das ist </w:t>
      </w:r>
      <w:proofErr w:type="spellStart"/>
      <w:r>
        <w:t>Suende</w:t>
      </w:r>
      <w:proofErr w:type="spellEnd"/>
      <w:r>
        <w:t xml:space="preserve">. Nu </w:t>
      </w:r>
    </w:p>
    <w:p w14:paraId="51BFEECC" w14:textId="77777777" w:rsidR="00A20E90" w:rsidRDefault="00A20E90" w:rsidP="00A20E90">
      <w:pPr>
        <w:pStyle w:val="berschrift3"/>
      </w:pPr>
      <w:r>
        <w:t xml:space="preserve">Wie und </w:t>
      </w:r>
      <w:proofErr w:type="spellStart"/>
      <w:r>
        <w:t>warumb</w:t>
      </w:r>
      <w:proofErr w:type="spellEnd"/>
      <w:r>
        <w:t xml:space="preserve"> Israel zum Brunnen des </w:t>
      </w:r>
      <w:proofErr w:type="spellStart"/>
      <w:r>
        <w:t>Hern</w:t>
      </w:r>
      <w:proofErr w:type="spellEnd"/>
      <w:r>
        <w:t xml:space="preserve"> und von dannen gen </w:t>
      </w:r>
      <w:proofErr w:type="spellStart"/>
      <w:r>
        <w:t>Methana</w:t>
      </w:r>
      <w:proofErr w:type="spellEnd"/>
      <w:r>
        <w:t xml:space="preserve"> / </w:t>
      </w:r>
      <w:proofErr w:type="spellStart"/>
      <w:r>
        <w:t>Nahaliel</w:t>
      </w:r>
      <w:proofErr w:type="spellEnd"/>
      <w:r>
        <w:t xml:space="preserve"> / </w:t>
      </w:r>
      <w:proofErr w:type="spellStart"/>
      <w:r>
        <w:t>Bamoth</w:t>
      </w:r>
      <w:proofErr w:type="spellEnd"/>
      <w:r>
        <w:t xml:space="preserve"> ins </w:t>
      </w:r>
      <w:proofErr w:type="spellStart"/>
      <w:r>
        <w:t>Moabitisch</w:t>
      </w:r>
      <w:proofErr w:type="spellEnd"/>
      <w:r>
        <w:t xml:space="preserve"> Tal zum Berge </w:t>
      </w:r>
      <w:proofErr w:type="spellStart"/>
      <w:r>
        <w:t>Pisga</w:t>
      </w:r>
      <w:proofErr w:type="spellEnd"/>
      <w:r>
        <w:t xml:space="preserve"> gezogen </w:t>
      </w:r>
      <w:proofErr w:type="spellStart"/>
      <w:r>
        <w:t>seie</w:t>
      </w:r>
      <w:proofErr w:type="spellEnd"/>
      <w:r>
        <w:t>.</w:t>
      </w:r>
    </w:p>
    <w:p w14:paraId="4B38F308" w14:textId="77777777" w:rsidR="00A20E90" w:rsidRDefault="00A20E90" w:rsidP="00A20E90">
      <w:pPr>
        <w:pStyle w:val="StandardWeb"/>
      </w:pPr>
      <w:r>
        <w:t xml:space="preserve">Aus </w:t>
      </w:r>
      <w:proofErr w:type="spellStart"/>
      <w:r>
        <w:t>disen</w:t>
      </w:r>
      <w:proofErr w:type="spellEnd"/>
      <w:r>
        <w:t xml:space="preserve"> </w:t>
      </w:r>
      <w:proofErr w:type="spellStart"/>
      <w:r>
        <w:t>wortten</w:t>
      </w:r>
      <w:proofErr w:type="spellEnd"/>
      <w:r>
        <w:t xml:space="preserve"> (Und von dannen zogen sie zum Brunnen: das ist der Brun davon der Herr zu Mose saget / </w:t>
      </w:r>
      <w:proofErr w:type="spellStart"/>
      <w:r>
        <w:t>Samle</w:t>
      </w:r>
      <w:proofErr w:type="spellEnd"/>
      <w:r>
        <w:t xml:space="preserve"> </w:t>
      </w:r>
      <w:proofErr w:type="spellStart"/>
      <w:r>
        <w:t>dis</w:t>
      </w:r>
      <w:proofErr w:type="spellEnd"/>
      <w:r>
        <w:t xml:space="preserve"> </w:t>
      </w:r>
      <w:proofErr w:type="spellStart"/>
      <w:r>
        <w:t>volck</w:t>
      </w:r>
      <w:proofErr w:type="spellEnd"/>
      <w:r>
        <w:t xml:space="preserve"> ich </w:t>
      </w:r>
      <w:proofErr w:type="spellStart"/>
      <w:r>
        <w:t>wil</w:t>
      </w:r>
      <w:proofErr w:type="spellEnd"/>
      <w:r>
        <w:t xml:space="preserve"> </w:t>
      </w:r>
      <w:proofErr w:type="spellStart"/>
      <w:r>
        <w:t>inen</w:t>
      </w:r>
      <w:proofErr w:type="spellEnd"/>
      <w:r>
        <w:t xml:space="preserve"> </w:t>
      </w:r>
      <w:proofErr w:type="spellStart"/>
      <w:r>
        <w:t>wasser</w:t>
      </w:r>
      <w:proofErr w:type="spellEnd"/>
      <w:r>
        <w:t xml:space="preserve"> geben) scheinet / das Gott nicht alleine Ex. 17. </w:t>
      </w:r>
      <w:proofErr w:type="spellStart"/>
      <w:r>
        <w:t>wasser</w:t>
      </w:r>
      <w:proofErr w:type="spellEnd"/>
      <w:r>
        <w:t xml:space="preserve"> aus dem </w:t>
      </w:r>
      <w:proofErr w:type="spellStart"/>
      <w:r>
        <w:t>fels</w:t>
      </w:r>
      <w:proofErr w:type="spellEnd"/>
      <w:r>
        <w:t xml:space="preserve"> gegeben: </w:t>
      </w:r>
      <w:proofErr w:type="spellStart"/>
      <w:r>
        <w:t>volck</w:t>
      </w:r>
      <w:proofErr w:type="spellEnd"/>
      <w:r>
        <w:t xml:space="preserve"> die </w:t>
      </w:r>
      <w:proofErr w:type="spellStart"/>
      <w:r>
        <w:t>Lerer</w:t>
      </w:r>
      <w:proofErr w:type="spellEnd"/>
      <w:r>
        <w:t xml:space="preserve"> und </w:t>
      </w:r>
      <w:proofErr w:type="spellStart"/>
      <w:r>
        <w:t>Stebe</w:t>
      </w:r>
      <w:proofErr w:type="spellEnd"/>
      <w:r>
        <w:t xml:space="preserve"> / sind Moses Aaron </w:t>
      </w:r>
      <w:proofErr w:type="spellStart"/>
      <w:r>
        <w:t>ire</w:t>
      </w:r>
      <w:proofErr w:type="spellEnd"/>
      <w:r>
        <w:t xml:space="preserve"> gewaltigen so mit Gesetzen das </w:t>
      </w:r>
      <w:proofErr w:type="spellStart"/>
      <w:r>
        <w:t>volck</w:t>
      </w:r>
      <w:proofErr w:type="spellEnd"/>
      <w:r>
        <w:t xml:space="preserve"> </w:t>
      </w:r>
      <w:proofErr w:type="spellStart"/>
      <w:r>
        <w:t>lereten</w:t>
      </w:r>
      <w:proofErr w:type="spellEnd"/>
      <w:r>
        <w:t xml:space="preserve"> </w:t>
      </w:r>
      <w:proofErr w:type="spellStart"/>
      <w:r>
        <w:t>regireten</w:t>
      </w:r>
      <w:proofErr w:type="spellEnd"/>
      <w:r>
        <w:t xml:space="preserve"> mit Steben </w:t>
      </w:r>
      <w:proofErr w:type="spellStart"/>
      <w:r>
        <w:t>wunderthetten</w:t>
      </w:r>
      <w:proofErr w:type="spellEnd"/>
      <w:r>
        <w:t xml:space="preserve">. </w:t>
      </w:r>
      <w:proofErr w:type="spellStart"/>
      <w:r>
        <w:t>Wiewol</w:t>
      </w:r>
      <w:proofErr w:type="spellEnd"/>
      <w:r>
        <w:t xml:space="preserve"> aber </w:t>
      </w:r>
      <w:proofErr w:type="spellStart"/>
      <w:r>
        <w:t>dise</w:t>
      </w:r>
      <w:proofErr w:type="spellEnd"/>
      <w:r>
        <w:t xml:space="preserve"> </w:t>
      </w:r>
      <w:proofErr w:type="spellStart"/>
      <w:r>
        <w:t>wortt</w:t>
      </w:r>
      <w:proofErr w:type="spellEnd"/>
      <w:r>
        <w:t xml:space="preserve"> (Da sang Israel </w:t>
      </w:r>
      <w:proofErr w:type="spellStart"/>
      <w:r>
        <w:t>dises</w:t>
      </w:r>
      <w:proofErr w:type="spellEnd"/>
      <w:r>
        <w:t xml:space="preserve"> Lied und </w:t>
      </w:r>
      <w:proofErr w:type="spellStart"/>
      <w:r>
        <w:t>sungen</w:t>
      </w:r>
      <w:proofErr w:type="spellEnd"/>
      <w:r>
        <w:t xml:space="preserve"> </w:t>
      </w:r>
      <w:proofErr w:type="spellStart"/>
      <w:r>
        <w:t>umbeinander</w:t>
      </w:r>
      <w:proofErr w:type="spellEnd"/>
      <w:r>
        <w:t xml:space="preserve"> </w:t>
      </w:r>
      <w:proofErr w:type="spellStart"/>
      <w:r>
        <w:t>uber</w:t>
      </w:r>
      <w:proofErr w:type="spellEnd"/>
      <w:r>
        <w:t xml:space="preserve"> den Brunnen) klingen als </w:t>
      </w:r>
      <w:proofErr w:type="spellStart"/>
      <w:r>
        <w:t>were</w:t>
      </w:r>
      <w:proofErr w:type="spellEnd"/>
      <w:r>
        <w:t xml:space="preserve"> es das </w:t>
      </w:r>
      <w:proofErr w:type="spellStart"/>
      <w:r>
        <w:t>gantze</w:t>
      </w:r>
      <w:proofErr w:type="spellEnd"/>
      <w:r>
        <w:t xml:space="preserve"> Lied / dennoch </w:t>
      </w:r>
      <w:proofErr w:type="spellStart"/>
      <w:r>
        <w:t>scheinets</w:t>
      </w:r>
      <w:proofErr w:type="spellEnd"/>
      <w:r>
        <w:t xml:space="preserve"> nur ein </w:t>
      </w:r>
      <w:proofErr w:type="spellStart"/>
      <w:r>
        <w:t>Stuecke</w:t>
      </w:r>
      <w:proofErr w:type="spellEnd"/>
      <w:r>
        <w:t xml:space="preserve"> sein / als droben auch der Spruch aus dem Buch von </w:t>
      </w:r>
      <w:proofErr w:type="spellStart"/>
      <w:r>
        <w:t>streitten</w:t>
      </w:r>
      <w:proofErr w:type="spellEnd"/>
      <w:r>
        <w:t xml:space="preserve"> des </w:t>
      </w:r>
      <w:proofErr w:type="spellStart"/>
      <w:r>
        <w:t>Hern</w:t>
      </w:r>
      <w:proofErr w:type="spellEnd"/>
      <w:r>
        <w:t xml:space="preserve">. Ich halt er wolle </w:t>
      </w:r>
      <w:proofErr w:type="spellStart"/>
      <w:r>
        <w:t>dise</w:t>
      </w:r>
      <w:proofErr w:type="spellEnd"/>
      <w:r>
        <w:t xml:space="preserve"> </w:t>
      </w:r>
      <w:proofErr w:type="spellStart"/>
      <w:r>
        <w:t>wortt</w:t>
      </w:r>
      <w:proofErr w:type="spellEnd"/>
      <w:r>
        <w:t xml:space="preserve"> des Liedes (das ist der Brun den die </w:t>
      </w:r>
      <w:proofErr w:type="spellStart"/>
      <w:r>
        <w:t>Fuersten</w:t>
      </w:r>
      <w:proofErr w:type="spellEnd"/>
      <w:r>
        <w:t xml:space="preserve"> gegraben haben die Edlen im </w:t>
      </w:r>
      <w:proofErr w:type="spellStart"/>
      <w:r>
        <w:t>volck</w:t>
      </w:r>
      <w:proofErr w:type="spellEnd"/>
      <w:r>
        <w:t xml:space="preserve"> haben in gegraben durch die </w:t>
      </w:r>
      <w:proofErr w:type="spellStart"/>
      <w:r>
        <w:t>Lerer</w:t>
      </w:r>
      <w:proofErr w:type="spellEnd"/>
      <w:r>
        <w:t xml:space="preserve"> und die </w:t>
      </w:r>
      <w:proofErr w:type="spellStart"/>
      <w:r>
        <w:t>Stebe</w:t>
      </w:r>
      <w:proofErr w:type="spellEnd"/>
      <w:r>
        <w:t xml:space="preserve">) so verstanden haben: </w:t>
      </w:r>
      <w:proofErr w:type="spellStart"/>
      <w:r>
        <w:t>auff</w:t>
      </w:r>
      <w:proofErr w:type="spellEnd"/>
      <w:r>
        <w:t xml:space="preserve"> </w:t>
      </w:r>
      <w:proofErr w:type="spellStart"/>
      <w:r>
        <w:t>brun</w:t>
      </w:r>
      <w:proofErr w:type="spellEnd"/>
      <w:r>
        <w:t xml:space="preserve"> Quille und </w:t>
      </w:r>
      <w:proofErr w:type="spellStart"/>
      <w:r>
        <w:t>Fuelle</w:t>
      </w:r>
      <w:proofErr w:type="spellEnd"/>
      <w:r>
        <w:t xml:space="preserve"> die </w:t>
      </w:r>
      <w:proofErr w:type="spellStart"/>
      <w:r>
        <w:t>Duerstigen</w:t>
      </w:r>
      <w:proofErr w:type="spellEnd"/>
      <w:r>
        <w:t xml:space="preserve"> mit wassern / die uns Gott gegeben hat durch Mosen und Aaron.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von dannen zogen sie zum Brunnen / </w:t>
      </w:r>
      <w:proofErr w:type="spellStart"/>
      <w:r>
        <w:t>dis</w:t>
      </w:r>
      <w:proofErr w:type="spellEnd"/>
      <w:r>
        <w:t xml:space="preserve"> ist der Brun davon der Herr zu Mose saget / </w:t>
      </w:r>
      <w:proofErr w:type="spellStart"/>
      <w:r>
        <w:t>Samle</w:t>
      </w:r>
      <w:proofErr w:type="spellEnd"/>
      <w:r>
        <w:t xml:space="preserve"> das </w:t>
      </w:r>
      <w:proofErr w:type="spellStart"/>
      <w:r>
        <w:t>volck</w:t>
      </w:r>
      <w:proofErr w:type="spellEnd"/>
      <w:r>
        <w:t xml:space="preserve"> ich </w:t>
      </w:r>
      <w:proofErr w:type="spellStart"/>
      <w:r>
        <w:t>wil</w:t>
      </w:r>
      <w:proofErr w:type="spellEnd"/>
      <w:r>
        <w:t xml:space="preserve"> </w:t>
      </w:r>
      <w:proofErr w:type="spellStart"/>
      <w:r>
        <w:t>inen</w:t>
      </w:r>
      <w:proofErr w:type="spellEnd"/>
      <w:r>
        <w:t xml:space="preserve"> </w:t>
      </w:r>
      <w:proofErr w:type="spellStart"/>
      <w:r>
        <w:t>wasser</w:t>
      </w:r>
      <w:proofErr w:type="spellEnd"/>
      <w:r>
        <w:t xml:space="preserve"> geben: Da sang Israel </w:t>
      </w:r>
      <w:proofErr w:type="spellStart"/>
      <w:r>
        <w:t>dises</w:t>
      </w:r>
      <w:proofErr w:type="spellEnd"/>
      <w:r>
        <w:t xml:space="preserve"> Lied und </w:t>
      </w:r>
      <w:proofErr w:type="spellStart"/>
      <w:r>
        <w:t>sungen</w:t>
      </w:r>
      <w:proofErr w:type="spellEnd"/>
      <w:r>
        <w:t xml:space="preserve"> </w:t>
      </w:r>
      <w:proofErr w:type="spellStart"/>
      <w:r>
        <w:t>umbeinander</w:t>
      </w:r>
      <w:proofErr w:type="spellEnd"/>
      <w:r>
        <w:t xml:space="preserve"> </w:t>
      </w:r>
      <w:proofErr w:type="spellStart"/>
      <w:r>
        <w:t>uber</w:t>
      </w:r>
      <w:proofErr w:type="spellEnd"/>
      <w:r>
        <w:t xml:space="preserve"> den Brunnen / Dis ist der </w:t>
      </w:r>
      <w:proofErr w:type="spellStart"/>
      <w:r>
        <w:t>Brund</w:t>
      </w:r>
      <w:proofErr w:type="spellEnd"/>
      <w:r>
        <w:t xml:space="preserve"> den die </w:t>
      </w:r>
      <w:proofErr w:type="spellStart"/>
      <w:r>
        <w:t>Fuersten</w:t>
      </w:r>
      <w:proofErr w:type="spellEnd"/>
      <w:r>
        <w:t xml:space="preserve"> gegraben haben / die Edlen im </w:t>
      </w:r>
      <w:proofErr w:type="spellStart"/>
      <w:r>
        <w:t>volck</w:t>
      </w:r>
      <w:proofErr w:type="spellEnd"/>
      <w:r>
        <w:t xml:space="preserve"> haben in gegraben durch die </w:t>
      </w:r>
      <w:proofErr w:type="spellStart"/>
      <w:r>
        <w:t>Lerer</w:t>
      </w:r>
      <w:proofErr w:type="spellEnd"/>
      <w:r>
        <w:t xml:space="preserve"> und </w:t>
      </w:r>
      <w:proofErr w:type="spellStart"/>
      <w:r>
        <w:t>ire</w:t>
      </w:r>
      <w:proofErr w:type="spellEnd"/>
      <w:r>
        <w:t xml:space="preserve"> </w:t>
      </w:r>
      <w:proofErr w:type="spellStart"/>
      <w:r>
        <w:t>Stebe</w:t>
      </w:r>
      <w:proofErr w:type="spellEnd"/>
      <w:r>
        <w:t xml:space="preserve">) Gottes wunder beschrieben haben das er die </w:t>
      </w:r>
      <w:proofErr w:type="spellStart"/>
      <w:r>
        <w:t>Duerstigen</w:t>
      </w:r>
      <w:proofErr w:type="spellEnd"/>
      <w:r>
        <w:t xml:space="preserve"> </w:t>
      </w:r>
      <w:proofErr w:type="spellStart"/>
      <w:r>
        <w:t>getrenckt</w:t>
      </w:r>
      <w:proofErr w:type="spellEnd"/>
      <w:r>
        <w:t xml:space="preserve"> / und </w:t>
      </w:r>
      <w:proofErr w:type="spellStart"/>
      <w:r>
        <w:t>leren</w:t>
      </w:r>
      <w:proofErr w:type="spellEnd"/>
      <w:r>
        <w:t xml:space="preserve"> das ja niemand </w:t>
      </w:r>
      <w:proofErr w:type="spellStart"/>
      <w:r>
        <w:t>fur</w:t>
      </w:r>
      <w:proofErr w:type="spellEnd"/>
      <w:r>
        <w:t xml:space="preserve"> essen und </w:t>
      </w:r>
      <w:proofErr w:type="spellStart"/>
      <w:r>
        <w:t>trincken</w:t>
      </w:r>
      <w:proofErr w:type="spellEnd"/>
      <w:r>
        <w:t xml:space="preserve"> sorge der betten </w:t>
      </w:r>
      <w:proofErr w:type="spellStart"/>
      <w:r>
        <w:t>kan</w:t>
      </w:r>
      <w:proofErr w:type="spellEnd"/>
      <w:r>
        <w:t xml:space="preserve">: Wie CHRISTUS Matth. 6. </w:t>
      </w:r>
      <w:proofErr w:type="spellStart"/>
      <w:r>
        <w:t>leret</w:t>
      </w:r>
      <w:proofErr w:type="spellEnd"/>
      <w:r>
        <w:t xml:space="preserve">. </w:t>
      </w:r>
    </w:p>
    <w:p w14:paraId="62D05B76" w14:textId="77777777" w:rsidR="00A20E90" w:rsidRDefault="00A20E90" w:rsidP="00A20E90">
      <w:pPr>
        <w:pStyle w:val="StandardWeb"/>
      </w:pPr>
      <w:proofErr w:type="spellStart"/>
      <w:r>
        <w:t>Mathana</w:t>
      </w:r>
      <w:proofErr w:type="spellEnd"/>
      <w:r>
        <w:t xml:space="preserve"> / </w:t>
      </w:r>
      <w:proofErr w:type="spellStart"/>
      <w:r>
        <w:t>heist</w:t>
      </w:r>
      <w:proofErr w:type="spellEnd"/>
      <w:r>
        <w:t xml:space="preserve"> ein </w:t>
      </w:r>
      <w:proofErr w:type="spellStart"/>
      <w:r>
        <w:t>geschenck</w:t>
      </w:r>
      <w:proofErr w:type="spellEnd"/>
      <w:r>
        <w:t xml:space="preserve">: und ist eine Stad in Arnon. </w:t>
      </w:r>
      <w:proofErr w:type="spellStart"/>
      <w:r>
        <w:t>Nahaliel</w:t>
      </w:r>
      <w:proofErr w:type="spellEnd"/>
      <w:r>
        <w:t xml:space="preserve"> / </w:t>
      </w:r>
      <w:proofErr w:type="spellStart"/>
      <w:r>
        <w:t>heist</w:t>
      </w:r>
      <w:proofErr w:type="spellEnd"/>
      <w:r>
        <w:t xml:space="preserve"> Gottes teil </w:t>
      </w:r>
      <w:proofErr w:type="spellStart"/>
      <w:r>
        <w:t>strom</w:t>
      </w:r>
      <w:proofErr w:type="spellEnd"/>
      <w:r>
        <w:t xml:space="preserve"> erbe: und ist auch ein </w:t>
      </w:r>
      <w:proofErr w:type="spellStart"/>
      <w:r>
        <w:t>ort</w:t>
      </w:r>
      <w:proofErr w:type="spellEnd"/>
      <w:r>
        <w:t xml:space="preserve"> des Israelitischen </w:t>
      </w:r>
      <w:proofErr w:type="spellStart"/>
      <w:r>
        <w:t>lagers</w:t>
      </w:r>
      <w:proofErr w:type="spellEnd"/>
      <w:r>
        <w:t xml:space="preserve">. </w:t>
      </w:r>
      <w:proofErr w:type="spellStart"/>
      <w:r>
        <w:t>Bamoth</w:t>
      </w:r>
      <w:proofErr w:type="spellEnd"/>
      <w:r>
        <w:t xml:space="preserve"> / </w:t>
      </w:r>
      <w:proofErr w:type="spellStart"/>
      <w:r>
        <w:t>heissen</w:t>
      </w:r>
      <w:proofErr w:type="spellEnd"/>
      <w:r>
        <w:t xml:space="preserve"> Altare oder im </w:t>
      </w:r>
      <w:proofErr w:type="spellStart"/>
      <w:r>
        <w:t>tod</w:t>
      </w:r>
      <w:proofErr w:type="spellEnd"/>
      <w:r>
        <w:t xml:space="preserve">. </w:t>
      </w:r>
      <w:proofErr w:type="spellStart"/>
      <w:r>
        <w:t>Pisga</w:t>
      </w:r>
      <w:proofErr w:type="spellEnd"/>
      <w:r>
        <w:t xml:space="preserve"> / </w:t>
      </w:r>
      <w:proofErr w:type="spellStart"/>
      <w:r>
        <w:t>heist</w:t>
      </w:r>
      <w:proofErr w:type="spellEnd"/>
      <w:r>
        <w:t xml:space="preserve"> </w:t>
      </w:r>
      <w:proofErr w:type="spellStart"/>
      <w:r>
        <w:t>huegel</w:t>
      </w:r>
      <w:proofErr w:type="spellEnd"/>
      <w:r>
        <w:t xml:space="preserve"> hohe feste. So </w:t>
      </w:r>
      <w:proofErr w:type="spellStart"/>
      <w:r>
        <w:t>wil</w:t>
      </w:r>
      <w:proofErr w:type="spellEnd"/>
      <w:r>
        <w:t xml:space="preserve"> er auch mit </w:t>
      </w:r>
      <w:proofErr w:type="spellStart"/>
      <w:r>
        <w:t>disen</w:t>
      </w:r>
      <w:proofErr w:type="spellEnd"/>
      <w:r>
        <w:t xml:space="preserve"> </w:t>
      </w:r>
      <w:proofErr w:type="spellStart"/>
      <w:r>
        <w:t>wortten</w:t>
      </w:r>
      <w:proofErr w:type="spellEnd"/>
      <w:r>
        <w:t xml:space="preserve"> (und von </w:t>
      </w:r>
      <w:proofErr w:type="spellStart"/>
      <w:r>
        <w:t>diser</w:t>
      </w:r>
      <w:proofErr w:type="spellEnd"/>
      <w:r>
        <w:t xml:space="preserve"> </w:t>
      </w:r>
      <w:proofErr w:type="spellStart"/>
      <w:r>
        <w:t>Wuesten</w:t>
      </w:r>
      <w:proofErr w:type="spellEnd"/>
      <w:r>
        <w:t xml:space="preserve"> zogen sie gen </w:t>
      </w:r>
      <w:proofErr w:type="spellStart"/>
      <w:r>
        <w:t>Mathana</w:t>
      </w:r>
      <w:proofErr w:type="spellEnd"/>
      <w:r>
        <w:t xml:space="preserve"> / und von </w:t>
      </w:r>
      <w:proofErr w:type="spellStart"/>
      <w:r>
        <w:t>Mathana</w:t>
      </w:r>
      <w:proofErr w:type="spellEnd"/>
      <w:r>
        <w:t xml:space="preserve"> gen </w:t>
      </w:r>
      <w:proofErr w:type="spellStart"/>
      <w:r>
        <w:t>Nahaliel</w:t>
      </w:r>
      <w:proofErr w:type="spellEnd"/>
      <w:r>
        <w:t xml:space="preserve"> / und von </w:t>
      </w:r>
      <w:proofErr w:type="spellStart"/>
      <w:r>
        <w:t>Nahaliel</w:t>
      </w:r>
      <w:proofErr w:type="spellEnd"/>
      <w:r>
        <w:t xml:space="preserve"> gen </w:t>
      </w:r>
      <w:proofErr w:type="spellStart"/>
      <w:r>
        <w:t>Bamoth</w:t>
      </w:r>
      <w:proofErr w:type="spellEnd"/>
      <w:r>
        <w:t xml:space="preserve"> / und von </w:t>
      </w:r>
      <w:proofErr w:type="spellStart"/>
      <w:r>
        <w:t>Bamoth</w:t>
      </w:r>
      <w:proofErr w:type="spellEnd"/>
      <w:r>
        <w:t xml:space="preserve"> in das Tal so im </w:t>
      </w:r>
      <w:proofErr w:type="spellStart"/>
      <w:r>
        <w:t>felde</w:t>
      </w:r>
      <w:proofErr w:type="spellEnd"/>
      <w:r>
        <w:t xml:space="preserve"> Moab </w:t>
      </w:r>
      <w:proofErr w:type="spellStart"/>
      <w:r>
        <w:t>ligt</w:t>
      </w:r>
      <w:proofErr w:type="spellEnd"/>
      <w:r>
        <w:t xml:space="preserve"> zu dem hohen Berge </w:t>
      </w:r>
      <w:proofErr w:type="spellStart"/>
      <w:r>
        <w:t>Pisga</w:t>
      </w:r>
      <w:proofErr w:type="spellEnd"/>
      <w:r>
        <w:t xml:space="preserve"> der gegen die </w:t>
      </w:r>
      <w:proofErr w:type="spellStart"/>
      <w:r>
        <w:t>Wuesten</w:t>
      </w:r>
      <w:proofErr w:type="spellEnd"/>
      <w:r>
        <w:t xml:space="preserve"> </w:t>
      </w:r>
      <w:proofErr w:type="spellStart"/>
      <w:r>
        <w:t>sihet</w:t>
      </w:r>
      <w:proofErr w:type="spellEnd"/>
      <w:r>
        <w:t xml:space="preserve">) die Reise Israel an </w:t>
      </w:r>
      <w:proofErr w:type="spellStart"/>
      <w:r>
        <w:t>disen</w:t>
      </w:r>
      <w:proofErr w:type="spellEnd"/>
      <w:r>
        <w:t xml:space="preserve"> </w:t>
      </w:r>
      <w:proofErr w:type="spellStart"/>
      <w:r>
        <w:t>ortten</w:t>
      </w:r>
      <w:proofErr w:type="spellEnd"/>
      <w:r>
        <w:t xml:space="preserve"> </w:t>
      </w:r>
      <w:proofErr w:type="spellStart"/>
      <w:r>
        <w:t>umb</w:t>
      </w:r>
      <w:proofErr w:type="spellEnd"/>
      <w:r>
        <w:t xml:space="preserve"> des willen beschrieben haben / das sie </w:t>
      </w:r>
      <w:proofErr w:type="spellStart"/>
      <w:r>
        <w:t>gescheen</w:t>
      </w:r>
      <w:proofErr w:type="spellEnd"/>
      <w:r>
        <w:t xml:space="preserve"> sind durch Gottes </w:t>
      </w:r>
      <w:proofErr w:type="spellStart"/>
      <w:r>
        <w:t>wortt</w:t>
      </w:r>
      <w:proofErr w:type="spellEnd"/>
      <w:r>
        <w:t xml:space="preserve"> und im </w:t>
      </w:r>
      <w:proofErr w:type="spellStart"/>
      <w:r>
        <w:t>glawben</w:t>
      </w:r>
      <w:proofErr w:type="spellEnd"/>
      <w:r>
        <w:t xml:space="preserve"> / on welche keine Reise noch </w:t>
      </w:r>
      <w:proofErr w:type="spellStart"/>
      <w:r>
        <w:t>wercke</w:t>
      </w:r>
      <w:proofErr w:type="spellEnd"/>
      <w:r>
        <w:t xml:space="preserve"> </w:t>
      </w:r>
      <w:proofErr w:type="spellStart"/>
      <w:r>
        <w:t>gutte</w:t>
      </w:r>
      <w:proofErr w:type="spellEnd"/>
      <w:r>
        <w:t xml:space="preserve"> </w:t>
      </w:r>
      <w:proofErr w:type="spellStart"/>
      <w:r>
        <w:t>zunennen</w:t>
      </w:r>
      <w:proofErr w:type="spellEnd"/>
      <w:r>
        <w:t xml:space="preserve"> sind. Nu </w:t>
      </w:r>
    </w:p>
    <w:p w14:paraId="6E51AABC" w14:textId="77777777" w:rsidR="00A20E90" w:rsidRDefault="00A20E90" w:rsidP="00A20E90">
      <w:pPr>
        <w:pStyle w:val="berschrift3"/>
      </w:pPr>
      <w:r>
        <w:t xml:space="preserve">Wie und </w:t>
      </w:r>
      <w:proofErr w:type="spellStart"/>
      <w:r>
        <w:t>warumb</w:t>
      </w:r>
      <w:proofErr w:type="spellEnd"/>
      <w:r>
        <w:t xml:space="preserve"> Israel der </w:t>
      </w:r>
      <w:proofErr w:type="spellStart"/>
      <w:r>
        <w:t>Amorriter</w:t>
      </w:r>
      <w:proofErr w:type="spellEnd"/>
      <w:r>
        <w:t xml:space="preserve"> </w:t>
      </w:r>
      <w:proofErr w:type="spellStart"/>
      <w:r>
        <w:t>Koenig</w:t>
      </w:r>
      <w:proofErr w:type="spellEnd"/>
      <w:r>
        <w:t xml:space="preserve"> </w:t>
      </w:r>
      <w:proofErr w:type="spellStart"/>
      <w:r>
        <w:t>Sihon</w:t>
      </w:r>
      <w:proofErr w:type="spellEnd"/>
      <w:r>
        <w:t xml:space="preserve"> geschlagen und sein Land </w:t>
      </w:r>
      <w:proofErr w:type="spellStart"/>
      <w:r>
        <w:t>eingenomen</w:t>
      </w:r>
      <w:proofErr w:type="spellEnd"/>
      <w:r>
        <w:t xml:space="preserve"> hat.</w:t>
      </w:r>
    </w:p>
    <w:p w14:paraId="4E0FEB94" w14:textId="77777777" w:rsidR="00A20E90" w:rsidRDefault="00A20E90" w:rsidP="00A20E90">
      <w:pPr>
        <w:pStyle w:val="StandardWeb"/>
      </w:pPr>
      <w:proofErr w:type="spellStart"/>
      <w:r>
        <w:t>Sihon</w:t>
      </w:r>
      <w:proofErr w:type="spellEnd"/>
      <w:r>
        <w:t xml:space="preserve"> / Ausrottung oder </w:t>
      </w:r>
      <w:proofErr w:type="spellStart"/>
      <w:r>
        <w:t>untertrettung</w:t>
      </w:r>
      <w:proofErr w:type="spellEnd"/>
      <w:r>
        <w:t xml:space="preserve">. </w:t>
      </w:r>
      <w:proofErr w:type="spellStart"/>
      <w:r>
        <w:t>Amorriter</w:t>
      </w:r>
      <w:proofErr w:type="spellEnd"/>
      <w:r>
        <w:t xml:space="preserve"> / bittere </w:t>
      </w:r>
      <w:proofErr w:type="spellStart"/>
      <w:r>
        <w:t>widderspenstige</w:t>
      </w:r>
      <w:proofErr w:type="spellEnd"/>
      <w:r>
        <w:t xml:space="preserve">. </w:t>
      </w:r>
      <w:proofErr w:type="spellStart"/>
      <w:r>
        <w:t>Jahza</w:t>
      </w:r>
      <w:proofErr w:type="spellEnd"/>
      <w:r>
        <w:t xml:space="preserve"> / </w:t>
      </w:r>
      <w:proofErr w:type="spellStart"/>
      <w:r>
        <w:t>heist</w:t>
      </w:r>
      <w:proofErr w:type="spellEnd"/>
      <w:r>
        <w:t xml:space="preserve"> </w:t>
      </w:r>
      <w:proofErr w:type="spellStart"/>
      <w:r>
        <w:t>hader</w:t>
      </w:r>
      <w:proofErr w:type="spellEnd"/>
      <w:r>
        <w:t xml:space="preserve"> und </w:t>
      </w:r>
      <w:proofErr w:type="spellStart"/>
      <w:r>
        <w:t>zanck</w:t>
      </w:r>
      <w:proofErr w:type="spellEnd"/>
      <w:r>
        <w:t xml:space="preserve">: und ist eine Stad im </w:t>
      </w:r>
      <w:proofErr w:type="spellStart"/>
      <w:r>
        <w:t>Stam</w:t>
      </w:r>
      <w:proofErr w:type="spellEnd"/>
      <w:r>
        <w:t xml:space="preserve"> Ruben. </w:t>
      </w:r>
      <w:proofErr w:type="spellStart"/>
      <w:r>
        <w:t>Jabok</w:t>
      </w:r>
      <w:proofErr w:type="spellEnd"/>
      <w:r>
        <w:t xml:space="preserve"> / </w:t>
      </w:r>
      <w:proofErr w:type="spellStart"/>
      <w:r>
        <w:t>Zerstoerung</w:t>
      </w:r>
      <w:proofErr w:type="spellEnd"/>
      <w:r>
        <w:t xml:space="preserve"> oder </w:t>
      </w:r>
      <w:proofErr w:type="spellStart"/>
      <w:r>
        <w:t>kampff</w:t>
      </w:r>
      <w:proofErr w:type="spellEnd"/>
      <w:r>
        <w:t xml:space="preserve">: ist ein </w:t>
      </w:r>
      <w:proofErr w:type="spellStart"/>
      <w:r>
        <w:t>flus</w:t>
      </w:r>
      <w:proofErr w:type="spellEnd"/>
      <w:r>
        <w:t xml:space="preserve"> oder </w:t>
      </w:r>
      <w:proofErr w:type="spellStart"/>
      <w:r>
        <w:t>furt</w:t>
      </w:r>
      <w:proofErr w:type="spellEnd"/>
      <w:r>
        <w:t xml:space="preserve"> im Jordan. Ammon / sein </w:t>
      </w:r>
      <w:proofErr w:type="spellStart"/>
      <w:r>
        <w:t>volck</w:t>
      </w:r>
      <w:proofErr w:type="spellEnd"/>
      <w:r>
        <w:t xml:space="preserve">. </w:t>
      </w:r>
      <w:proofErr w:type="spellStart"/>
      <w:r>
        <w:t>Hesbon</w:t>
      </w:r>
      <w:proofErr w:type="spellEnd"/>
      <w:r>
        <w:t xml:space="preserve"> / </w:t>
      </w:r>
      <w:proofErr w:type="spellStart"/>
      <w:r>
        <w:t>Zal</w:t>
      </w:r>
      <w:proofErr w:type="spellEnd"/>
      <w:r>
        <w:t xml:space="preserve"> oder eilend </w:t>
      </w:r>
      <w:proofErr w:type="spellStart"/>
      <w:r>
        <w:t>zuverstehen</w:t>
      </w:r>
      <w:proofErr w:type="spellEnd"/>
      <w:r>
        <w:t xml:space="preserve"> und </w:t>
      </w:r>
      <w:proofErr w:type="spellStart"/>
      <w:r>
        <w:t>bawen</w:t>
      </w:r>
      <w:proofErr w:type="spellEnd"/>
      <w:r>
        <w:t xml:space="preserve">: Eine Stad von den </w:t>
      </w:r>
      <w:proofErr w:type="spellStart"/>
      <w:r>
        <w:t>Rubenitern</w:t>
      </w:r>
      <w:proofErr w:type="spellEnd"/>
      <w:r>
        <w:t xml:space="preserve"> </w:t>
      </w:r>
      <w:proofErr w:type="spellStart"/>
      <w:r>
        <w:t>erbawet</w:t>
      </w:r>
      <w:proofErr w:type="spellEnd"/>
      <w:r>
        <w:t xml:space="preserve">. Wie er nu mit </w:t>
      </w:r>
      <w:proofErr w:type="spellStart"/>
      <w:r>
        <w:t>disen</w:t>
      </w:r>
      <w:proofErr w:type="spellEnd"/>
      <w:r>
        <w:t xml:space="preserve"> </w:t>
      </w:r>
      <w:proofErr w:type="spellStart"/>
      <w:r>
        <w:t>wortten</w:t>
      </w:r>
      <w:proofErr w:type="spellEnd"/>
      <w:r>
        <w:t xml:space="preserve"> (Und Israel sandte Botten zu </w:t>
      </w:r>
      <w:proofErr w:type="spellStart"/>
      <w:r>
        <w:t>Sihon</w:t>
      </w:r>
      <w:proofErr w:type="spellEnd"/>
      <w:r>
        <w:t xml:space="preserve"> dem </w:t>
      </w:r>
      <w:proofErr w:type="spellStart"/>
      <w:r>
        <w:t>Koenige</w:t>
      </w:r>
      <w:proofErr w:type="spellEnd"/>
      <w:r>
        <w:t xml:space="preserve"> der </w:t>
      </w:r>
      <w:proofErr w:type="spellStart"/>
      <w:r>
        <w:t>Amorriter</w:t>
      </w:r>
      <w:proofErr w:type="spellEnd"/>
      <w:r>
        <w:t xml:space="preserve"> und lies im sagen / Las mich durch dein Land ziehen / Wir wollen nicht weichen in die Ecker noch in die </w:t>
      </w:r>
      <w:proofErr w:type="spellStart"/>
      <w:r>
        <w:t>Weingartten</w:t>
      </w:r>
      <w:proofErr w:type="spellEnd"/>
      <w:r>
        <w:t xml:space="preserve"> / wollen auch des </w:t>
      </w:r>
      <w:proofErr w:type="spellStart"/>
      <w:r>
        <w:t>Brunwassers</w:t>
      </w:r>
      <w:proofErr w:type="spellEnd"/>
      <w:r>
        <w:t xml:space="preserve"> nicht </w:t>
      </w:r>
      <w:proofErr w:type="spellStart"/>
      <w:r>
        <w:t>trincken</w:t>
      </w:r>
      <w:proofErr w:type="spellEnd"/>
      <w:r>
        <w:t xml:space="preserve"> / die </w:t>
      </w:r>
      <w:proofErr w:type="spellStart"/>
      <w:r>
        <w:t>Landstrassen</w:t>
      </w:r>
      <w:proofErr w:type="spellEnd"/>
      <w:r>
        <w:t xml:space="preserve"> wollen wir ziehen bis das wir durch deine </w:t>
      </w:r>
      <w:proofErr w:type="spellStart"/>
      <w:r>
        <w:t>grentze</w:t>
      </w:r>
      <w:proofErr w:type="spellEnd"/>
      <w:r>
        <w:t xml:space="preserve"> </w:t>
      </w:r>
      <w:proofErr w:type="spellStart"/>
      <w:r>
        <w:t>komen</w:t>
      </w:r>
      <w:proofErr w:type="spellEnd"/>
      <w:r>
        <w:t xml:space="preserve">: Aber </w:t>
      </w:r>
      <w:proofErr w:type="spellStart"/>
      <w:r>
        <w:t>Sihon</w:t>
      </w:r>
      <w:proofErr w:type="spellEnd"/>
      <w:r>
        <w:t xml:space="preserve"> gestattet den Kindern Israel den </w:t>
      </w:r>
      <w:proofErr w:type="spellStart"/>
      <w:r>
        <w:t>Zoge</w:t>
      </w:r>
      <w:proofErr w:type="spellEnd"/>
      <w:r>
        <w:t xml:space="preserve"> nicht durch seine </w:t>
      </w:r>
      <w:proofErr w:type="spellStart"/>
      <w:r>
        <w:t>grentze</w:t>
      </w:r>
      <w:proofErr w:type="spellEnd"/>
      <w:r>
        <w:t xml:space="preserve"> / sondern </w:t>
      </w:r>
      <w:proofErr w:type="spellStart"/>
      <w:r>
        <w:t>versamlet</w:t>
      </w:r>
      <w:proofErr w:type="spellEnd"/>
      <w:r>
        <w:t xml:space="preserve"> alle sein </w:t>
      </w:r>
      <w:proofErr w:type="spellStart"/>
      <w:r>
        <w:t>volck</w:t>
      </w:r>
      <w:proofErr w:type="spellEnd"/>
      <w:r>
        <w:t xml:space="preserve"> und </w:t>
      </w:r>
      <w:proofErr w:type="spellStart"/>
      <w:r>
        <w:t>zoch</w:t>
      </w:r>
      <w:proofErr w:type="spellEnd"/>
      <w:r>
        <w:t xml:space="preserve"> aus Israel entgegen in die </w:t>
      </w:r>
      <w:proofErr w:type="spellStart"/>
      <w:r>
        <w:t>Wuesten</w:t>
      </w:r>
      <w:proofErr w:type="spellEnd"/>
      <w:r>
        <w:t xml:space="preserve"> / und als er gen </w:t>
      </w:r>
      <w:proofErr w:type="spellStart"/>
      <w:r>
        <w:t>Jahza</w:t>
      </w:r>
      <w:proofErr w:type="spellEnd"/>
      <w:r>
        <w:t xml:space="preserve"> kam / streit er wider Israel) die </w:t>
      </w:r>
      <w:proofErr w:type="spellStart"/>
      <w:r>
        <w:t>ursache</w:t>
      </w:r>
      <w:proofErr w:type="spellEnd"/>
      <w:r>
        <w:t xml:space="preserve"> des </w:t>
      </w:r>
      <w:proofErr w:type="spellStart"/>
      <w:r>
        <w:t>unterganges</w:t>
      </w:r>
      <w:proofErr w:type="spellEnd"/>
      <w:r>
        <w:t xml:space="preserve"> </w:t>
      </w:r>
      <w:proofErr w:type="spellStart"/>
      <w:r>
        <w:t>Koenig</w:t>
      </w:r>
      <w:proofErr w:type="spellEnd"/>
      <w:r>
        <w:t xml:space="preserve"> </w:t>
      </w:r>
      <w:proofErr w:type="spellStart"/>
      <w:r>
        <w:t>Sihons</w:t>
      </w:r>
      <w:proofErr w:type="spellEnd"/>
      <w:r>
        <w:t xml:space="preserve"> und seines Reichs beschreibet / </w:t>
      </w:r>
      <w:proofErr w:type="spellStart"/>
      <w:r>
        <w:t>nemlich</w:t>
      </w:r>
      <w:proofErr w:type="spellEnd"/>
      <w:r>
        <w:t xml:space="preserve"> weil er nicht alleine den Israeliten versaget durch sein </w:t>
      </w:r>
      <w:proofErr w:type="spellStart"/>
      <w:r>
        <w:t>land</w:t>
      </w:r>
      <w:proofErr w:type="spellEnd"/>
      <w:r>
        <w:t xml:space="preserve"> zuziehen / sondern auch wider die </w:t>
      </w:r>
      <w:proofErr w:type="spellStart"/>
      <w:r>
        <w:t>fridsamen</w:t>
      </w:r>
      <w:proofErr w:type="spellEnd"/>
      <w:r>
        <w:t xml:space="preserve"> einen Streit </w:t>
      </w:r>
      <w:proofErr w:type="spellStart"/>
      <w:r>
        <w:t>anfienge</w:t>
      </w:r>
      <w:proofErr w:type="spellEnd"/>
      <w:r>
        <w:t xml:space="preserve">: mit welcher </w:t>
      </w:r>
      <w:proofErr w:type="spellStart"/>
      <w:r>
        <w:t>unbillickeit</w:t>
      </w:r>
      <w:proofErr w:type="spellEnd"/>
      <w:r>
        <w:t xml:space="preserve"> er das </w:t>
      </w:r>
      <w:proofErr w:type="spellStart"/>
      <w:r>
        <w:t>mas</w:t>
      </w:r>
      <w:proofErr w:type="spellEnd"/>
      <w:r>
        <w:t xml:space="preserve"> seiner Vetter </w:t>
      </w:r>
      <w:proofErr w:type="spellStart"/>
      <w:r>
        <w:t>erfuellet</w:t>
      </w:r>
      <w:proofErr w:type="spellEnd"/>
      <w:r>
        <w:t xml:space="preserve"> seinen und seines </w:t>
      </w:r>
      <w:proofErr w:type="spellStart"/>
      <w:r>
        <w:t>volcks</w:t>
      </w:r>
      <w:proofErr w:type="spellEnd"/>
      <w:r>
        <w:t xml:space="preserve"> </w:t>
      </w:r>
      <w:proofErr w:type="spellStart"/>
      <w:r>
        <w:t>untergang</w:t>
      </w:r>
      <w:proofErr w:type="spellEnd"/>
      <w:r>
        <w:t xml:space="preserve"> verdienet / Gott </w:t>
      </w:r>
      <w:proofErr w:type="spellStart"/>
      <w:r>
        <w:t>ursache</w:t>
      </w:r>
      <w:proofErr w:type="spellEnd"/>
      <w:r>
        <w:t xml:space="preserve"> </w:t>
      </w:r>
      <w:proofErr w:type="spellStart"/>
      <w:r>
        <w:t>gabe</w:t>
      </w:r>
      <w:proofErr w:type="spellEnd"/>
      <w:r>
        <w:t xml:space="preserve"> seine </w:t>
      </w:r>
      <w:proofErr w:type="spellStart"/>
      <w:r>
        <w:t>drewwortte</w:t>
      </w:r>
      <w:proofErr w:type="spellEnd"/>
      <w:r>
        <w:t xml:space="preserve"> </w:t>
      </w:r>
      <w:proofErr w:type="spellStart"/>
      <w:r>
        <w:t>zuerfuellen</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 Israel aber schlug in mit der </w:t>
      </w:r>
      <w:proofErr w:type="spellStart"/>
      <w:r>
        <w:t>Scherffe</w:t>
      </w:r>
      <w:proofErr w:type="spellEnd"/>
      <w:r>
        <w:t xml:space="preserve"> des Schwerts / und </w:t>
      </w:r>
      <w:proofErr w:type="spellStart"/>
      <w:r>
        <w:t>nam</w:t>
      </w:r>
      <w:proofErr w:type="spellEnd"/>
      <w:r>
        <w:t xml:space="preserve"> sein Land ein von Arnon an bis gen </w:t>
      </w:r>
      <w:proofErr w:type="spellStart"/>
      <w:r>
        <w:t>Jabok</w:t>
      </w:r>
      <w:proofErr w:type="spellEnd"/>
      <w:r>
        <w:t xml:space="preserve"> und bis an die Kinder Ammon / denn die </w:t>
      </w:r>
      <w:proofErr w:type="spellStart"/>
      <w:r>
        <w:t>grentze</w:t>
      </w:r>
      <w:proofErr w:type="spellEnd"/>
      <w:r>
        <w:t xml:space="preserve"> der Kinder Ammon waren feste: Also </w:t>
      </w:r>
      <w:proofErr w:type="spellStart"/>
      <w:r>
        <w:t>nam</w:t>
      </w:r>
      <w:proofErr w:type="spellEnd"/>
      <w:r>
        <w:t xml:space="preserve"> Israel alle </w:t>
      </w:r>
      <w:proofErr w:type="spellStart"/>
      <w:r>
        <w:t>dise</w:t>
      </w:r>
      <w:proofErr w:type="spellEnd"/>
      <w:r>
        <w:t xml:space="preserve"> </w:t>
      </w:r>
      <w:proofErr w:type="spellStart"/>
      <w:r>
        <w:t>Stette</w:t>
      </w:r>
      <w:proofErr w:type="spellEnd"/>
      <w:r>
        <w:t xml:space="preserve"> ein und </w:t>
      </w:r>
      <w:proofErr w:type="spellStart"/>
      <w:r>
        <w:t>wonete</w:t>
      </w:r>
      <w:proofErr w:type="spellEnd"/>
      <w:r>
        <w:t xml:space="preserve"> in allen Stetten der </w:t>
      </w:r>
      <w:proofErr w:type="spellStart"/>
      <w:r>
        <w:t>Amorriter</w:t>
      </w:r>
      <w:proofErr w:type="spellEnd"/>
      <w:r>
        <w:t xml:space="preserve"> zu </w:t>
      </w:r>
      <w:proofErr w:type="spellStart"/>
      <w:r>
        <w:t>Hesbon</w:t>
      </w:r>
      <w:proofErr w:type="spellEnd"/>
      <w:r>
        <w:t xml:space="preserve"> und allen </w:t>
      </w:r>
      <w:proofErr w:type="spellStart"/>
      <w:r>
        <w:t>iren</w:t>
      </w:r>
      <w:proofErr w:type="spellEnd"/>
      <w:r>
        <w:t xml:space="preserve"> </w:t>
      </w:r>
      <w:proofErr w:type="spellStart"/>
      <w:r>
        <w:t>Toechtern</w:t>
      </w:r>
      <w:proofErr w:type="spellEnd"/>
      <w:r>
        <w:t xml:space="preserve">: denn </w:t>
      </w:r>
      <w:proofErr w:type="spellStart"/>
      <w:r>
        <w:t>Hesbon</w:t>
      </w:r>
      <w:proofErr w:type="spellEnd"/>
      <w:r>
        <w:t xml:space="preserve"> die Stad war </w:t>
      </w:r>
      <w:proofErr w:type="spellStart"/>
      <w:r>
        <w:t>Sihons</w:t>
      </w:r>
      <w:proofErr w:type="spellEnd"/>
      <w:r>
        <w:t xml:space="preserve"> des </w:t>
      </w:r>
      <w:proofErr w:type="spellStart"/>
      <w:r>
        <w:t>Koeniges</w:t>
      </w:r>
      <w:proofErr w:type="spellEnd"/>
      <w:r>
        <w:t xml:space="preserve"> der </w:t>
      </w:r>
      <w:proofErr w:type="spellStart"/>
      <w:r>
        <w:t>Amorriter</w:t>
      </w:r>
      <w:proofErr w:type="spellEnd"/>
      <w:r>
        <w:t xml:space="preserve"> / und er hatte zuvor mit dem </w:t>
      </w:r>
      <w:proofErr w:type="spellStart"/>
      <w:r>
        <w:t>Koenige</w:t>
      </w:r>
      <w:proofErr w:type="spellEnd"/>
      <w:r>
        <w:t xml:space="preserve"> der </w:t>
      </w:r>
      <w:proofErr w:type="spellStart"/>
      <w:r>
        <w:t>Amorriter</w:t>
      </w:r>
      <w:proofErr w:type="spellEnd"/>
      <w:r>
        <w:t xml:space="preserve"> gestritten / und im alle sein Land </w:t>
      </w:r>
      <w:proofErr w:type="spellStart"/>
      <w:r>
        <w:t>angewonnen</w:t>
      </w:r>
      <w:proofErr w:type="spellEnd"/>
      <w:r>
        <w:t xml:space="preserve"> bis gen Arnon) des </w:t>
      </w:r>
      <w:proofErr w:type="spellStart"/>
      <w:r>
        <w:t>Koeniges</w:t>
      </w:r>
      <w:proofErr w:type="spellEnd"/>
      <w:r>
        <w:t xml:space="preserve"> der </w:t>
      </w:r>
      <w:proofErr w:type="spellStart"/>
      <w:r>
        <w:t>Amorriter</w:t>
      </w:r>
      <w:proofErr w:type="spellEnd"/>
      <w:r>
        <w:t xml:space="preserve"> </w:t>
      </w:r>
      <w:proofErr w:type="spellStart"/>
      <w:r>
        <w:t>untergange</w:t>
      </w:r>
      <w:proofErr w:type="spellEnd"/>
      <w:r>
        <w:t xml:space="preserve"> beschreiben und </w:t>
      </w:r>
      <w:proofErr w:type="spellStart"/>
      <w:r>
        <w:t>leren</w:t>
      </w:r>
      <w:proofErr w:type="spellEnd"/>
      <w:r>
        <w:t xml:space="preserve"> / wie </w:t>
      </w:r>
      <w:proofErr w:type="spellStart"/>
      <w:r>
        <w:t>Sihon</w:t>
      </w:r>
      <w:proofErr w:type="spellEnd"/>
      <w:r>
        <w:t xml:space="preserve"> mit seinem Reich durch Israel der </w:t>
      </w:r>
      <w:proofErr w:type="spellStart"/>
      <w:r>
        <w:t>gutte</w:t>
      </w:r>
      <w:proofErr w:type="spellEnd"/>
      <w:r>
        <w:t xml:space="preserve"> </w:t>
      </w:r>
      <w:proofErr w:type="spellStart"/>
      <w:r>
        <w:t>sache</w:t>
      </w:r>
      <w:proofErr w:type="spellEnd"/>
      <w:r>
        <w:t xml:space="preserve"> hatte zukriegen vertilget ist / also </w:t>
      </w:r>
      <w:proofErr w:type="spellStart"/>
      <w:r>
        <w:t>muessen</w:t>
      </w:r>
      <w:proofErr w:type="spellEnd"/>
      <w:r>
        <w:t xml:space="preserve"> alle Tyrannen und </w:t>
      </w:r>
      <w:proofErr w:type="spellStart"/>
      <w:r>
        <w:t>Geitzhelse</w:t>
      </w:r>
      <w:proofErr w:type="spellEnd"/>
      <w:r>
        <w:t xml:space="preserve"> mit allem das sie haben untergehen wenn sie </w:t>
      </w:r>
      <w:proofErr w:type="spellStart"/>
      <w:r>
        <w:t>stoltz</w:t>
      </w:r>
      <w:proofErr w:type="spellEnd"/>
      <w:r>
        <w:t xml:space="preserve"> sind und </w:t>
      </w:r>
      <w:proofErr w:type="spellStart"/>
      <w:r>
        <w:t>iderman</w:t>
      </w:r>
      <w:proofErr w:type="spellEnd"/>
      <w:r>
        <w:t xml:space="preserve"> fressen wollen der Gotts </w:t>
      </w:r>
      <w:proofErr w:type="spellStart"/>
      <w:r>
        <w:t>wortt</w:t>
      </w:r>
      <w:proofErr w:type="spellEnd"/>
      <w:r>
        <w:t xml:space="preserve"> bekennet. Was der </w:t>
      </w:r>
      <w:proofErr w:type="spellStart"/>
      <w:r>
        <w:t>Geitzhals</w:t>
      </w:r>
      <w:proofErr w:type="spellEnd"/>
      <w:r>
        <w:t xml:space="preserve"> lange zeit </w:t>
      </w:r>
      <w:proofErr w:type="spellStart"/>
      <w:r>
        <w:t>gesamlet</w:t>
      </w:r>
      <w:proofErr w:type="spellEnd"/>
      <w:r>
        <w:t xml:space="preserve"> hat / das gehet </w:t>
      </w:r>
      <w:proofErr w:type="spellStart"/>
      <w:r>
        <w:t>auff</w:t>
      </w:r>
      <w:proofErr w:type="spellEnd"/>
      <w:r>
        <w:t xml:space="preserve"> einen tag im Kriege dahin. </w:t>
      </w:r>
      <w:proofErr w:type="spellStart"/>
      <w:r>
        <w:t>Camos</w:t>
      </w:r>
      <w:proofErr w:type="spellEnd"/>
      <w:r>
        <w:t xml:space="preserve"> / als ein </w:t>
      </w:r>
      <w:proofErr w:type="spellStart"/>
      <w:r>
        <w:t>greiffer</w:t>
      </w:r>
      <w:proofErr w:type="spellEnd"/>
      <w:r>
        <w:t xml:space="preserve"> oder </w:t>
      </w:r>
      <w:proofErr w:type="spellStart"/>
      <w:r>
        <w:t>wegnemer</w:t>
      </w:r>
      <w:proofErr w:type="spellEnd"/>
      <w:r>
        <w:t xml:space="preserve">: war ein </w:t>
      </w:r>
      <w:proofErr w:type="spellStart"/>
      <w:r>
        <w:t>Moabitischer</w:t>
      </w:r>
      <w:proofErr w:type="spellEnd"/>
      <w:r>
        <w:t xml:space="preserve"> </w:t>
      </w:r>
      <w:proofErr w:type="spellStart"/>
      <w:r>
        <w:t>goetze</w:t>
      </w:r>
      <w:proofErr w:type="spellEnd"/>
      <w:r>
        <w:t xml:space="preserve">. </w:t>
      </w:r>
      <w:proofErr w:type="spellStart"/>
      <w:r>
        <w:t>Dibon</w:t>
      </w:r>
      <w:proofErr w:type="spellEnd"/>
      <w:r>
        <w:t xml:space="preserve"> / ein </w:t>
      </w:r>
      <w:proofErr w:type="spellStart"/>
      <w:r>
        <w:t>verstendiger</w:t>
      </w:r>
      <w:proofErr w:type="spellEnd"/>
      <w:r>
        <w:t xml:space="preserve"> Son oder </w:t>
      </w:r>
      <w:proofErr w:type="spellStart"/>
      <w:r>
        <w:t>verstendiggung</w:t>
      </w:r>
      <w:proofErr w:type="spellEnd"/>
      <w:r>
        <w:t xml:space="preserve">: war eine </w:t>
      </w:r>
      <w:proofErr w:type="spellStart"/>
      <w:r>
        <w:t>Moabitische</w:t>
      </w:r>
      <w:proofErr w:type="spellEnd"/>
      <w:r>
        <w:t xml:space="preserve"> Kirche da man die </w:t>
      </w:r>
      <w:proofErr w:type="spellStart"/>
      <w:r>
        <w:t>goetzen</w:t>
      </w:r>
      <w:proofErr w:type="spellEnd"/>
      <w:r>
        <w:t xml:space="preserve"> </w:t>
      </w:r>
      <w:proofErr w:type="spellStart"/>
      <w:r>
        <w:t>anbettet</w:t>
      </w:r>
      <w:proofErr w:type="spellEnd"/>
      <w:r>
        <w:t xml:space="preserve">. </w:t>
      </w:r>
      <w:proofErr w:type="spellStart"/>
      <w:r>
        <w:t>Nopha</w:t>
      </w:r>
      <w:proofErr w:type="spellEnd"/>
      <w:r>
        <w:t xml:space="preserve"> / </w:t>
      </w:r>
      <w:proofErr w:type="spellStart"/>
      <w:r>
        <w:t>auffblaser</w:t>
      </w:r>
      <w:proofErr w:type="spellEnd"/>
      <w:r>
        <w:t xml:space="preserve"> oder </w:t>
      </w:r>
      <w:proofErr w:type="spellStart"/>
      <w:r>
        <w:t>bestricker</w:t>
      </w:r>
      <w:proofErr w:type="spellEnd"/>
      <w:r>
        <w:t xml:space="preserve">: </w:t>
      </w:r>
      <w:proofErr w:type="spellStart"/>
      <w:r>
        <w:t>Medba</w:t>
      </w:r>
      <w:proofErr w:type="spellEnd"/>
      <w:r>
        <w:t xml:space="preserve"> / </w:t>
      </w:r>
      <w:proofErr w:type="spellStart"/>
      <w:r>
        <w:t>wasser</w:t>
      </w:r>
      <w:proofErr w:type="spellEnd"/>
      <w:r>
        <w:t xml:space="preserve"> des elendes. So </w:t>
      </w:r>
      <w:proofErr w:type="spellStart"/>
      <w:r>
        <w:t>weren</w:t>
      </w:r>
      <w:proofErr w:type="spellEnd"/>
      <w:r>
        <w:t xml:space="preserve"> </w:t>
      </w:r>
      <w:proofErr w:type="spellStart"/>
      <w:r>
        <w:t>dise</w:t>
      </w:r>
      <w:proofErr w:type="spellEnd"/>
      <w:r>
        <w:t xml:space="preserve"> </w:t>
      </w:r>
      <w:proofErr w:type="spellStart"/>
      <w:r>
        <w:t>wortt</w:t>
      </w:r>
      <w:proofErr w:type="spellEnd"/>
      <w:r>
        <w:t xml:space="preserve"> / daher sagt man im </w:t>
      </w:r>
      <w:proofErr w:type="spellStart"/>
      <w:r>
        <w:t>Sprichwortt</w:t>
      </w:r>
      <w:proofErr w:type="spellEnd"/>
      <w:r>
        <w:t xml:space="preserve"> (</w:t>
      </w:r>
      <w:proofErr w:type="spellStart"/>
      <w:r>
        <w:t>Kompt</w:t>
      </w:r>
      <w:proofErr w:type="spellEnd"/>
      <w:r>
        <w:t xml:space="preserve"> gen </w:t>
      </w:r>
      <w:proofErr w:type="spellStart"/>
      <w:r>
        <w:t>Hesbon</w:t>
      </w:r>
      <w:proofErr w:type="spellEnd"/>
      <w:r>
        <w:t xml:space="preserve"> das man die Stad </w:t>
      </w:r>
      <w:proofErr w:type="spellStart"/>
      <w:r>
        <w:t>Sihon</w:t>
      </w:r>
      <w:proofErr w:type="spellEnd"/>
      <w:r>
        <w:t xml:space="preserve"> </w:t>
      </w:r>
      <w:proofErr w:type="spellStart"/>
      <w:r>
        <w:t>bawe</w:t>
      </w:r>
      <w:proofErr w:type="spellEnd"/>
      <w:r>
        <w:t xml:space="preserve"> und </w:t>
      </w:r>
      <w:proofErr w:type="spellStart"/>
      <w:r>
        <w:t>auffrichte</w:t>
      </w:r>
      <w:proofErr w:type="spellEnd"/>
      <w:r>
        <w:t xml:space="preserve">: Denn </w:t>
      </w:r>
      <w:proofErr w:type="spellStart"/>
      <w:r>
        <w:t>fewr</w:t>
      </w:r>
      <w:proofErr w:type="spellEnd"/>
      <w:r>
        <w:t xml:space="preserve"> ist aus </w:t>
      </w:r>
      <w:proofErr w:type="spellStart"/>
      <w:r>
        <w:t>Hesbon</w:t>
      </w:r>
      <w:proofErr w:type="spellEnd"/>
      <w:r>
        <w:t xml:space="preserve"> </w:t>
      </w:r>
      <w:proofErr w:type="spellStart"/>
      <w:r>
        <w:t>gefaren</w:t>
      </w:r>
      <w:proofErr w:type="spellEnd"/>
      <w:r>
        <w:t xml:space="preserve"> eine flamme der Stad </w:t>
      </w:r>
      <w:proofErr w:type="spellStart"/>
      <w:r>
        <w:t>Sihon</w:t>
      </w:r>
      <w:proofErr w:type="spellEnd"/>
      <w:r>
        <w:t xml:space="preserve"> die hat gefressen Ar der Moabiter und die </w:t>
      </w:r>
      <w:proofErr w:type="spellStart"/>
      <w:r>
        <w:t>buerger</w:t>
      </w:r>
      <w:proofErr w:type="spellEnd"/>
      <w:r>
        <w:t xml:space="preserve"> der hohe Arnon) anzeigen / wie sie ein Lied von </w:t>
      </w:r>
      <w:proofErr w:type="spellStart"/>
      <w:r>
        <w:t>Hesbon</w:t>
      </w:r>
      <w:proofErr w:type="spellEnd"/>
      <w:r>
        <w:t xml:space="preserve"> gemacht haben damit sie sich </w:t>
      </w:r>
      <w:proofErr w:type="spellStart"/>
      <w:r>
        <w:t>unternander</w:t>
      </w:r>
      <w:proofErr w:type="spellEnd"/>
      <w:r>
        <w:t xml:space="preserve"> </w:t>
      </w:r>
      <w:proofErr w:type="spellStart"/>
      <w:r>
        <w:t>vermanet</w:t>
      </w:r>
      <w:proofErr w:type="spellEnd"/>
      <w:r>
        <w:t xml:space="preserve"> </w:t>
      </w:r>
      <w:proofErr w:type="spellStart"/>
      <w:r>
        <w:t>habne</w:t>
      </w:r>
      <w:proofErr w:type="spellEnd"/>
      <w:r>
        <w:t xml:space="preserve"> die </w:t>
      </w:r>
      <w:proofErr w:type="spellStart"/>
      <w:r>
        <w:t>Stat</w:t>
      </w:r>
      <w:proofErr w:type="spellEnd"/>
      <w:r>
        <w:t xml:space="preserve"> </w:t>
      </w:r>
      <w:proofErr w:type="spellStart"/>
      <w:r>
        <w:t>Hesbon</w:t>
      </w:r>
      <w:proofErr w:type="spellEnd"/>
      <w:r>
        <w:t xml:space="preserve"> von </w:t>
      </w:r>
      <w:proofErr w:type="spellStart"/>
      <w:r>
        <w:t>Sihon</w:t>
      </w:r>
      <w:proofErr w:type="spellEnd"/>
      <w:r>
        <w:t xml:space="preserve"> </w:t>
      </w:r>
      <w:proofErr w:type="spellStart"/>
      <w:r>
        <w:t>verstoeret</w:t>
      </w:r>
      <w:proofErr w:type="spellEnd"/>
      <w:r>
        <w:t xml:space="preserve"> </w:t>
      </w:r>
      <w:proofErr w:type="spellStart"/>
      <w:r>
        <w:t>widerzubawen</w:t>
      </w:r>
      <w:proofErr w:type="spellEnd"/>
      <w:r>
        <w:t xml:space="preserve"> / desgleichen Ar den Moabiter und </w:t>
      </w:r>
      <w:proofErr w:type="spellStart"/>
      <w:r>
        <w:t>Bamoth</w:t>
      </w:r>
      <w:proofErr w:type="spellEnd"/>
      <w:r>
        <w:t xml:space="preserve"> Arnon. Mit </w:t>
      </w:r>
      <w:proofErr w:type="spellStart"/>
      <w:r>
        <w:t>disen</w:t>
      </w:r>
      <w:proofErr w:type="spellEnd"/>
      <w:r>
        <w:t xml:space="preserve"> </w:t>
      </w:r>
      <w:proofErr w:type="spellStart"/>
      <w:r>
        <w:t>wortten</w:t>
      </w:r>
      <w:proofErr w:type="spellEnd"/>
      <w:r>
        <w:t xml:space="preserve"> aber (Weh dir Moab du </w:t>
      </w:r>
      <w:proofErr w:type="spellStart"/>
      <w:r>
        <w:t>volck</w:t>
      </w:r>
      <w:proofErr w:type="spellEnd"/>
      <w:r>
        <w:t xml:space="preserve"> </w:t>
      </w:r>
      <w:proofErr w:type="spellStart"/>
      <w:r>
        <w:t>Camos</w:t>
      </w:r>
      <w:proofErr w:type="spellEnd"/>
      <w:r>
        <w:t xml:space="preserve"> bist </w:t>
      </w:r>
      <w:proofErr w:type="spellStart"/>
      <w:r>
        <w:t>verlorn</w:t>
      </w:r>
      <w:proofErr w:type="spellEnd"/>
      <w:r>
        <w:t xml:space="preserve"> / man hat seine </w:t>
      </w:r>
      <w:proofErr w:type="spellStart"/>
      <w:r>
        <w:t>Soene</w:t>
      </w:r>
      <w:proofErr w:type="spellEnd"/>
      <w:r>
        <w:t xml:space="preserve"> in die flucht geschlagen und seine </w:t>
      </w:r>
      <w:proofErr w:type="spellStart"/>
      <w:r>
        <w:t>Toechtere</w:t>
      </w:r>
      <w:proofErr w:type="spellEnd"/>
      <w:r>
        <w:t xml:space="preserve"> gefangen </w:t>
      </w:r>
      <w:proofErr w:type="spellStart"/>
      <w:r>
        <w:t>gefueret</w:t>
      </w:r>
      <w:proofErr w:type="spellEnd"/>
      <w:r>
        <w:t xml:space="preserve"> </w:t>
      </w:r>
      <w:proofErr w:type="spellStart"/>
      <w:r>
        <w:t>Sihon</w:t>
      </w:r>
      <w:proofErr w:type="spellEnd"/>
      <w:r>
        <w:t xml:space="preserve"> dem </w:t>
      </w:r>
      <w:proofErr w:type="spellStart"/>
      <w:r>
        <w:t>Koenige</w:t>
      </w:r>
      <w:proofErr w:type="spellEnd"/>
      <w:r>
        <w:t xml:space="preserve"> der </w:t>
      </w:r>
      <w:proofErr w:type="spellStart"/>
      <w:r>
        <w:t>Amorriter</w:t>
      </w:r>
      <w:proofErr w:type="spellEnd"/>
      <w:r>
        <w:t xml:space="preserve">: </w:t>
      </w:r>
      <w:proofErr w:type="spellStart"/>
      <w:r>
        <w:t>ire</w:t>
      </w:r>
      <w:proofErr w:type="spellEnd"/>
      <w:r>
        <w:t xml:space="preserve"> </w:t>
      </w:r>
      <w:proofErr w:type="spellStart"/>
      <w:r>
        <w:t>herlickeit</w:t>
      </w:r>
      <w:proofErr w:type="spellEnd"/>
      <w:r>
        <w:t xml:space="preserve"> ist zu nicht worden von </w:t>
      </w:r>
      <w:proofErr w:type="spellStart"/>
      <w:r>
        <w:t>Hesbon</w:t>
      </w:r>
      <w:proofErr w:type="spellEnd"/>
      <w:r>
        <w:t xml:space="preserve"> bis gen </w:t>
      </w:r>
      <w:proofErr w:type="spellStart"/>
      <w:r>
        <w:t>Dibon</w:t>
      </w:r>
      <w:proofErr w:type="spellEnd"/>
      <w:r>
        <w:t xml:space="preserve"> / Sie ist </w:t>
      </w:r>
      <w:proofErr w:type="spellStart"/>
      <w:r>
        <w:t>verstoeret</w:t>
      </w:r>
      <w:proofErr w:type="spellEnd"/>
      <w:r>
        <w:t xml:space="preserve"> bis gen </w:t>
      </w:r>
      <w:proofErr w:type="spellStart"/>
      <w:r>
        <w:t>Nopha</w:t>
      </w:r>
      <w:proofErr w:type="spellEnd"/>
      <w:r>
        <w:t xml:space="preserve"> die da langet bis gen </w:t>
      </w:r>
      <w:proofErr w:type="spellStart"/>
      <w:r>
        <w:t>Medba</w:t>
      </w:r>
      <w:proofErr w:type="spellEnd"/>
      <w:r>
        <w:t xml:space="preserve">: also </w:t>
      </w:r>
      <w:proofErr w:type="spellStart"/>
      <w:r>
        <w:t>wonete</w:t>
      </w:r>
      <w:proofErr w:type="spellEnd"/>
      <w:r>
        <w:t xml:space="preserve"> Israel im </w:t>
      </w:r>
      <w:proofErr w:type="spellStart"/>
      <w:r>
        <w:t>land</w:t>
      </w:r>
      <w:proofErr w:type="spellEnd"/>
      <w:r>
        <w:t xml:space="preserve"> der </w:t>
      </w:r>
      <w:proofErr w:type="spellStart"/>
      <w:r>
        <w:t>Amorriter</w:t>
      </w:r>
      <w:proofErr w:type="spellEnd"/>
      <w:r>
        <w:t xml:space="preserve">) beschreibet er auch die </w:t>
      </w:r>
      <w:proofErr w:type="spellStart"/>
      <w:r>
        <w:t>ursache</w:t>
      </w:r>
      <w:proofErr w:type="spellEnd"/>
      <w:r>
        <w:t xml:space="preserve"> der Moabiter </w:t>
      </w:r>
      <w:proofErr w:type="spellStart"/>
      <w:r>
        <w:t>untergange</w:t>
      </w:r>
      <w:proofErr w:type="spellEnd"/>
      <w:r>
        <w:t xml:space="preserve"> von </w:t>
      </w:r>
      <w:proofErr w:type="spellStart"/>
      <w:r>
        <w:t>Hesbon</w:t>
      </w:r>
      <w:proofErr w:type="spellEnd"/>
      <w:r>
        <w:t xml:space="preserve"> bis gen </w:t>
      </w:r>
      <w:proofErr w:type="spellStart"/>
      <w:r>
        <w:t>Dibon</w:t>
      </w:r>
      <w:proofErr w:type="spellEnd"/>
      <w:r>
        <w:t xml:space="preserve"> und </w:t>
      </w:r>
      <w:proofErr w:type="spellStart"/>
      <w:r>
        <w:t>Medba</w:t>
      </w:r>
      <w:proofErr w:type="spellEnd"/>
      <w:r>
        <w:t xml:space="preserve"> / </w:t>
      </w:r>
      <w:proofErr w:type="spellStart"/>
      <w:r>
        <w:t>nemlich</w:t>
      </w:r>
      <w:proofErr w:type="spellEnd"/>
      <w:r>
        <w:t xml:space="preserve"> </w:t>
      </w:r>
      <w:proofErr w:type="spellStart"/>
      <w:r>
        <w:t>umb</w:t>
      </w:r>
      <w:proofErr w:type="spellEnd"/>
      <w:r>
        <w:t xml:space="preserve"> </w:t>
      </w:r>
      <w:proofErr w:type="spellStart"/>
      <w:r>
        <w:t>Camos</w:t>
      </w:r>
      <w:proofErr w:type="spellEnd"/>
      <w:r>
        <w:t xml:space="preserve"> des </w:t>
      </w:r>
      <w:proofErr w:type="spellStart"/>
      <w:r>
        <w:t>goetzen</w:t>
      </w:r>
      <w:proofErr w:type="spellEnd"/>
      <w:r>
        <w:t xml:space="preserve"> willen dem sie also lange dieneten bis das sie mit dem </w:t>
      </w:r>
      <w:proofErr w:type="spellStart"/>
      <w:r>
        <w:t>goetzen</w:t>
      </w:r>
      <w:proofErr w:type="spellEnd"/>
      <w:r>
        <w:t xml:space="preserve"> </w:t>
      </w:r>
      <w:proofErr w:type="spellStart"/>
      <w:r>
        <w:t>untergiengen</w:t>
      </w:r>
      <w:proofErr w:type="spellEnd"/>
      <w:r>
        <w:t xml:space="preserve">. Solche Lieder </w:t>
      </w:r>
      <w:proofErr w:type="spellStart"/>
      <w:r>
        <w:t>sungen</w:t>
      </w:r>
      <w:proofErr w:type="spellEnd"/>
      <w:r>
        <w:t xml:space="preserve"> die Alten von den Kriegern der </w:t>
      </w:r>
      <w:proofErr w:type="spellStart"/>
      <w:r>
        <w:t>Koenige</w:t>
      </w:r>
      <w:proofErr w:type="spellEnd"/>
      <w:r>
        <w:t xml:space="preserve"> und </w:t>
      </w:r>
      <w:proofErr w:type="spellStart"/>
      <w:r>
        <w:t>spicketen</w:t>
      </w:r>
      <w:proofErr w:type="spellEnd"/>
      <w:r>
        <w:t xml:space="preserve"> dieselben mit </w:t>
      </w:r>
      <w:proofErr w:type="spellStart"/>
      <w:r>
        <w:t>Sprichwortten</w:t>
      </w:r>
      <w:proofErr w:type="spellEnd"/>
      <w:r>
        <w:t xml:space="preserve">: daraus zulernen / wie </w:t>
      </w:r>
      <w:proofErr w:type="spellStart"/>
      <w:r>
        <w:t>vorzeitten</w:t>
      </w:r>
      <w:proofErr w:type="spellEnd"/>
      <w:r>
        <w:t xml:space="preserve"> durch der Tyrannen und </w:t>
      </w:r>
      <w:proofErr w:type="spellStart"/>
      <w:r>
        <w:t>Voelcker</w:t>
      </w:r>
      <w:proofErr w:type="spellEnd"/>
      <w:r>
        <w:t xml:space="preserve"> gottlos wesen </w:t>
      </w:r>
      <w:proofErr w:type="spellStart"/>
      <w:r>
        <w:t>land</w:t>
      </w:r>
      <w:proofErr w:type="spellEnd"/>
      <w:r>
        <w:t xml:space="preserve"> und </w:t>
      </w:r>
      <w:proofErr w:type="spellStart"/>
      <w:r>
        <w:t>leutte</w:t>
      </w:r>
      <w:proofErr w:type="spellEnd"/>
      <w:r>
        <w:t xml:space="preserve"> </w:t>
      </w:r>
      <w:proofErr w:type="spellStart"/>
      <w:r>
        <w:t>verstoeret</w:t>
      </w:r>
      <w:proofErr w:type="spellEnd"/>
      <w:r>
        <w:t xml:space="preserve"> sind worden / das es noch </w:t>
      </w:r>
      <w:proofErr w:type="spellStart"/>
      <w:r>
        <w:t>heuttes</w:t>
      </w:r>
      <w:proofErr w:type="spellEnd"/>
      <w:r>
        <w:t xml:space="preserve"> </w:t>
      </w:r>
      <w:proofErr w:type="spellStart"/>
      <w:r>
        <w:t>tages</w:t>
      </w:r>
      <w:proofErr w:type="spellEnd"/>
      <w:r>
        <w:t xml:space="preserve"> aus gleichen </w:t>
      </w:r>
      <w:proofErr w:type="spellStart"/>
      <w:r>
        <w:t>ursachen</w:t>
      </w:r>
      <w:proofErr w:type="spellEnd"/>
      <w:r>
        <w:t xml:space="preserve"> gleiche </w:t>
      </w:r>
      <w:proofErr w:type="spellStart"/>
      <w:r>
        <w:t>verstoerung</w:t>
      </w:r>
      <w:proofErr w:type="spellEnd"/>
      <w:r>
        <w:t xml:space="preserve"> entspringe / zur straffe der gottlosen / und zur </w:t>
      </w:r>
      <w:proofErr w:type="spellStart"/>
      <w:r>
        <w:t>ubung</w:t>
      </w:r>
      <w:proofErr w:type="spellEnd"/>
      <w:r>
        <w:t xml:space="preserve"> der gottseligen: Als 2. Pet. 2. auch spricht / Das der Herr wisse die gottlosen </w:t>
      </w:r>
      <w:proofErr w:type="spellStart"/>
      <w:r>
        <w:t>zuverderben</w:t>
      </w:r>
      <w:proofErr w:type="spellEnd"/>
      <w:r>
        <w:t xml:space="preserve"> / und die gottseligen zu </w:t>
      </w:r>
      <w:proofErr w:type="spellStart"/>
      <w:r>
        <w:t>erloesen</w:t>
      </w:r>
      <w:proofErr w:type="spellEnd"/>
      <w:r>
        <w:t xml:space="preserve">. Nu </w:t>
      </w:r>
    </w:p>
    <w:p w14:paraId="53CD5B37" w14:textId="77777777" w:rsidR="00A20E90" w:rsidRDefault="00A20E90" w:rsidP="00A20E90">
      <w:pPr>
        <w:pStyle w:val="berschrift3"/>
      </w:pPr>
      <w:r>
        <w:t xml:space="preserve">Wie die </w:t>
      </w:r>
      <w:proofErr w:type="spellStart"/>
      <w:r>
        <w:t>kinder</w:t>
      </w:r>
      <w:proofErr w:type="spellEnd"/>
      <w:r>
        <w:t xml:space="preserve"> Israel Jaeser und Basan gewinnen.</w:t>
      </w:r>
    </w:p>
    <w:p w14:paraId="08312DA4" w14:textId="50309795" w:rsidR="00A20E90" w:rsidRDefault="00A20E90" w:rsidP="00A20E90">
      <w:pPr>
        <w:pStyle w:val="StandardWeb"/>
      </w:pPr>
      <w:r>
        <w:t xml:space="preserve">Jaeser </w:t>
      </w:r>
      <w:proofErr w:type="spellStart"/>
      <w:r>
        <w:t>heisset</w:t>
      </w:r>
      <w:proofErr w:type="spellEnd"/>
      <w:r>
        <w:t xml:space="preserve">: eine Stad der </w:t>
      </w:r>
      <w:proofErr w:type="spellStart"/>
      <w:r>
        <w:t>Amorriter</w:t>
      </w:r>
      <w:proofErr w:type="spellEnd"/>
      <w:r>
        <w:t xml:space="preserve">. Basan / im </w:t>
      </w:r>
      <w:proofErr w:type="spellStart"/>
      <w:r>
        <w:t>Zan</w:t>
      </w:r>
      <w:proofErr w:type="spellEnd"/>
      <w:r>
        <w:t xml:space="preserve"> im schlaffe im </w:t>
      </w:r>
      <w:proofErr w:type="spellStart"/>
      <w:r>
        <w:t>Elffebein</w:t>
      </w:r>
      <w:proofErr w:type="spellEnd"/>
      <w:r>
        <w:t xml:space="preserve">: </w:t>
      </w:r>
      <w:proofErr w:type="spellStart"/>
      <w:r>
        <w:t>Koenig</w:t>
      </w:r>
      <w:proofErr w:type="spellEnd"/>
      <w:r>
        <w:t xml:space="preserve"> </w:t>
      </w:r>
      <w:proofErr w:type="spellStart"/>
      <w:r>
        <w:t>Ogs</w:t>
      </w:r>
      <w:proofErr w:type="spellEnd"/>
      <w:r>
        <w:t xml:space="preserve"> Reich. </w:t>
      </w:r>
      <w:proofErr w:type="spellStart"/>
      <w:r>
        <w:t>Edrei</w:t>
      </w:r>
      <w:proofErr w:type="spellEnd"/>
      <w:r>
        <w:t xml:space="preserve"> / </w:t>
      </w:r>
      <w:proofErr w:type="spellStart"/>
      <w:r>
        <w:t>hauffen</w:t>
      </w:r>
      <w:proofErr w:type="spellEnd"/>
      <w:r>
        <w:t xml:space="preserve"> </w:t>
      </w:r>
      <w:proofErr w:type="spellStart"/>
      <w:r>
        <w:t>stercke</w:t>
      </w:r>
      <w:proofErr w:type="spellEnd"/>
      <w:r>
        <w:t xml:space="preserve">: </w:t>
      </w:r>
      <w:proofErr w:type="spellStart"/>
      <w:r>
        <w:t>Koenig</w:t>
      </w:r>
      <w:proofErr w:type="spellEnd"/>
      <w:r>
        <w:t xml:space="preserve"> </w:t>
      </w:r>
      <w:proofErr w:type="spellStart"/>
      <w:r>
        <w:t>Ogs</w:t>
      </w:r>
      <w:proofErr w:type="spellEnd"/>
      <w:r>
        <w:t xml:space="preserve"> Stad in Basan. </w:t>
      </w:r>
      <w:proofErr w:type="spellStart"/>
      <w:r>
        <w:t>Jeriho</w:t>
      </w:r>
      <w:proofErr w:type="spellEnd"/>
      <w:r>
        <w:t xml:space="preserve"> </w:t>
      </w:r>
      <w:proofErr w:type="spellStart"/>
      <w:r>
        <w:t>mond</w:t>
      </w:r>
      <w:proofErr w:type="spellEnd"/>
      <w:r>
        <w:t xml:space="preserve"> oder sein </w:t>
      </w:r>
      <w:proofErr w:type="spellStart"/>
      <w:r>
        <w:t>geruch</w:t>
      </w:r>
      <w:proofErr w:type="spellEnd"/>
      <w:r>
        <w:t xml:space="preserve">: eine Stad im </w:t>
      </w:r>
      <w:proofErr w:type="spellStart"/>
      <w:r>
        <w:t>Stam</w:t>
      </w:r>
      <w:proofErr w:type="spellEnd"/>
      <w:r>
        <w:t xml:space="preserve"> </w:t>
      </w:r>
      <w:proofErr w:type="spellStart"/>
      <w:r w:rsidRPr="00A20E90">
        <w:t>BenJamin</w:t>
      </w:r>
      <w:proofErr w:type="spellEnd"/>
      <w:r>
        <w:t xml:space="preserve"> von Jerusalem DL. und vom Jordan LX. Feldweges.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Mose sandte aus </w:t>
      </w:r>
      <w:proofErr w:type="spellStart"/>
      <w:r>
        <w:t>Kundschaffer</w:t>
      </w:r>
      <w:proofErr w:type="spellEnd"/>
      <w:r>
        <w:t xml:space="preserve"> gen Jaeser und gewonnen </w:t>
      </w:r>
      <w:proofErr w:type="spellStart"/>
      <w:r>
        <w:t>ire</w:t>
      </w:r>
      <w:proofErr w:type="spellEnd"/>
      <w:r>
        <w:t xml:space="preserve"> </w:t>
      </w:r>
      <w:proofErr w:type="spellStart"/>
      <w:r>
        <w:t>Toechtere</w:t>
      </w:r>
      <w:proofErr w:type="spellEnd"/>
      <w:r>
        <w:t xml:space="preserve"> und </w:t>
      </w:r>
      <w:proofErr w:type="spellStart"/>
      <w:r>
        <w:t>namen</w:t>
      </w:r>
      <w:proofErr w:type="spellEnd"/>
      <w:r>
        <w:t xml:space="preserve"> die </w:t>
      </w:r>
      <w:proofErr w:type="spellStart"/>
      <w:r>
        <w:t>Amorriter</w:t>
      </w:r>
      <w:proofErr w:type="spellEnd"/>
      <w:r>
        <w:t xml:space="preserve"> ein die drinnen </w:t>
      </w:r>
      <w:proofErr w:type="spellStart"/>
      <w:r>
        <w:t>wonen</w:t>
      </w:r>
      <w:proofErr w:type="spellEnd"/>
      <w:r>
        <w:t xml:space="preserve"> und wandten sich und zogen hin </w:t>
      </w:r>
      <w:proofErr w:type="spellStart"/>
      <w:r>
        <w:t>auff</w:t>
      </w:r>
      <w:proofErr w:type="spellEnd"/>
      <w:r>
        <w:t xml:space="preserve"> des </w:t>
      </w:r>
      <w:proofErr w:type="spellStart"/>
      <w:r>
        <w:t>weges</w:t>
      </w:r>
      <w:proofErr w:type="spellEnd"/>
      <w:r>
        <w:t xml:space="preserve"> zu Basan / da zog aus </w:t>
      </w:r>
      <w:proofErr w:type="spellStart"/>
      <w:r>
        <w:t>inen</w:t>
      </w:r>
      <w:proofErr w:type="spellEnd"/>
      <w:r>
        <w:t xml:space="preserve"> entgegen </w:t>
      </w:r>
      <w:proofErr w:type="spellStart"/>
      <w:r>
        <w:t>Og</w:t>
      </w:r>
      <w:proofErr w:type="spellEnd"/>
      <w:r>
        <w:t xml:space="preserve"> der </w:t>
      </w:r>
      <w:proofErr w:type="spellStart"/>
      <w:r>
        <w:t>Koenig</w:t>
      </w:r>
      <w:proofErr w:type="spellEnd"/>
      <w:r>
        <w:t xml:space="preserve"> zu Basan mit alle seinem </w:t>
      </w:r>
      <w:proofErr w:type="spellStart"/>
      <w:r>
        <w:t>volck</w:t>
      </w:r>
      <w:proofErr w:type="spellEnd"/>
      <w:r>
        <w:t xml:space="preserve"> </w:t>
      </w:r>
      <w:proofErr w:type="spellStart"/>
      <w:r>
        <w:t>zustreiten</w:t>
      </w:r>
      <w:proofErr w:type="spellEnd"/>
      <w:r>
        <w:t xml:space="preserve"> in </w:t>
      </w:r>
      <w:proofErr w:type="spellStart"/>
      <w:r>
        <w:t>Edrei</w:t>
      </w:r>
      <w:proofErr w:type="spellEnd"/>
      <w:r>
        <w:t xml:space="preserve">: Und der Herr sprach zu Mose / </w:t>
      </w:r>
      <w:proofErr w:type="spellStart"/>
      <w:r>
        <w:t>Fuercht</w:t>
      </w:r>
      <w:proofErr w:type="spellEnd"/>
      <w:r>
        <w:t xml:space="preserve"> dich nicht </w:t>
      </w:r>
      <w:proofErr w:type="spellStart"/>
      <w:r>
        <w:t>fur</w:t>
      </w:r>
      <w:proofErr w:type="spellEnd"/>
      <w:r>
        <w:t xml:space="preserve"> im / denn ich hab in in dein </w:t>
      </w:r>
      <w:proofErr w:type="spellStart"/>
      <w:r>
        <w:t>hand</w:t>
      </w:r>
      <w:proofErr w:type="spellEnd"/>
      <w:r>
        <w:t xml:space="preserve"> gegeben mit </w:t>
      </w:r>
      <w:proofErr w:type="spellStart"/>
      <w:r>
        <w:t>land</w:t>
      </w:r>
      <w:proofErr w:type="spellEnd"/>
      <w:r>
        <w:t xml:space="preserve"> und </w:t>
      </w:r>
      <w:proofErr w:type="spellStart"/>
      <w:r>
        <w:t>leutten</w:t>
      </w:r>
      <w:proofErr w:type="spellEnd"/>
      <w:r>
        <w:t xml:space="preserve">. Und </w:t>
      </w:r>
      <w:proofErr w:type="spellStart"/>
      <w:r>
        <w:t>solt</w:t>
      </w:r>
      <w:proofErr w:type="spellEnd"/>
      <w:r>
        <w:t xml:space="preserve"> mit im thun wie du mit </w:t>
      </w:r>
      <w:proofErr w:type="spellStart"/>
      <w:r>
        <w:t>Sihon</w:t>
      </w:r>
      <w:proofErr w:type="spellEnd"/>
      <w:r>
        <w:t xml:space="preserve"> dem </w:t>
      </w:r>
      <w:proofErr w:type="spellStart"/>
      <w:r>
        <w:t>Koenige</w:t>
      </w:r>
      <w:proofErr w:type="spellEnd"/>
      <w:r>
        <w:t xml:space="preserve"> der </w:t>
      </w:r>
      <w:proofErr w:type="spellStart"/>
      <w:r>
        <w:t>Amorriter</w:t>
      </w:r>
      <w:proofErr w:type="spellEnd"/>
      <w:r>
        <w:t xml:space="preserve"> gethan hat der zu </w:t>
      </w:r>
      <w:proofErr w:type="spellStart"/>
      <w:r>
        <w:t>Hesbon</w:t>
      </w:r>
      <w:proofErr w:type="spellEnd"/>
      <w:r>
        <w:t xml:space="preserve"> </w:t>
      </w:r>
      <w:proofErr w:type="spellStart"/>
      <w:r>
        <w:t>wonete</w:t>
      </w:r>
      <w:proofErr w:type="spellEnd"/>
      <w:r>
        <w:t xml:space="preserve">: Und sie schlugen in und seine </w:t>
      </w:r>
      <w:proofErr w:type="spellStart"/>
      <w:r>
        <w:t>Sone</w:t>
      </w:r>
      <w:proofErr w:type="spellEnd"/>
      <w:r>
        <w:t xml:space="preserve"> und alle sein </w:t>
      </w:r>
      <w:proofErr w:type="spellStart"/>
      <w:r>
        <w:t>volck</w:t>
      </w:r>
      <w:proofErr w:type="spellEnd"/>
      <w:r>
        <w:t xml:space="preserve"> bis das keiner </w:t>
      </w:r>
      <w:proofErr w:type="spellStart"/>
      <w:r>
        <w:t>uberblieb</w:t>
      </w:r>
      <w:proofErr w:type="spellEnd"/>
      <w:r>
        <w:t xml:space="preserve"> und </w:t>
      </w:r>
      <w:proofErr w:type="spellStart"/>
      <w:r>
        <w:t>namen</w:t>
      </w:r>
      <w:proofErr w:type="spellEnd"/>
      <w:r>
        <w:t xml:space="preserve"> das Land ein: Darnach zogen die Kinder Israel und lagerten sich in das </w:t>
      </w:r>
      <w:proofErr w:type="spellStart"/>
      <w:r>
        <w:t>gefilde</w:t>
      </w:r>
      <w:proofErr w:type="spellEnd"/>
      <w:r>
        <w:t xml:space="preserve"> Moab </w:t>
      </w:r>
      <w:proofErr w:type="spellStart"/>
      <w:r>
        <w:t>jenseid</w:t>
      </w:r>
      <w:proofErr w:type="spellEnd"/>
      <w:r>
        <w:t xml:space="preserve"> dem Jordan gegen </w:t>
      </w:r>
      <w:proofErr w:type="spellStart"/>
      <w:r>
        <w:t>Jeriho</w:t>
      </w:r>
      <w:proofErr w:type="spellEnd"/>
      <w:r>
        <w:t xml:space="preserve">) nicht alleine die </w:t>
      </w:r>
      <w:proofErr w:type="spellStart"/>
      <w:r>
        <w:t>ursache</w:t>
      </w:r>
      <w:proofErr w:type="spellEnd"/>
      <w:r>
        <w:t xml:space="preserve"> beschreiben darum Mose beide die </w:t>
      </w:r>
      <w:proofErr w:type="spellStart"/>
      <w:r>
        <w:t>Amorriter</w:t>
      </w:r>
      <w:proofErr w:type="spellEnd"/>
      <w:r>
        <w:t xml:space="preserve"> und </w:t>
      </w:r>
      <w:proofErr w:type="spellStart"/>
      <w:r>
        <w:t>Og</w:t>
      </w:r>
      <w:proofErr w:type="spellEnd"/>
      <w:r>
        <w:t xml:space="preserve"> den </w:t>
      </w:r>
      <w:proofErr w:type="spellStart"/>
      <w:r>
        <w:t>Koenig</w:t>
      </w:r>
      <w:proofErr w:type="spellEnd"/>
      <w:r>
        <w:t xml:space="preserve"> zu Basan vertilget habe / </w:t>
      </w:r>
      <w:proofErr w:type="spellStart"/>
      <w:r>
        <w:t>nemlich</w:t>
      </w:r>
      <w:proofErr w:type="spellEnd"/>
      <w:r>
        <w:t xml:space="preserve"> weil sie </w:t>
      </w:r>
      <w:proofErr w:type="spellStart"/>
      <w:r>
        <w:t>unverursacht</w:t>
      </w:r>
      <w:proofErr w:type="spellEnd"/>
      <w:r>
        <w:t xml:space="preserve"> wider Mosen </w:t>
      </w:r>
      <w:proofErr w:type="spellStart"/>
      <w:r>
        <w:t>stirtten</w:t>
      </w:r>
      <w:proofErr w:type="spellEnd"/>
      <w:r>
        <w:t xml:space="preserve"> / sondern auch anzeigen das </w:t>
      </w:r>
      <w:proofErr w:type="spellStart"/>
      <w:r>
        <w:t>ire</w:t>
      </w:r>
      <w:proofErr w:type="spellEnd"/>
      <w:r>
        <w:t xml:space="preserve"> </w:t>
      </w:r>
      <w:proofErr w:type="spellStart"/>
      <w:r>
        <w:t>Suende</w:t>
      </w:r>
      <w:proofErr w:type="spellEnd"/>
      <w:r>
        <w:t xml:space="preserve"> </w:t>
      </w:r>
      <w:proofErr w:type="spellStart"/>
      <w:r>
        <w:t>ursache</w:t>
      </w:r>
      <w:proofErr w:type="spellEnd"/>
      <w:r>
        <w:t xml:space="preserve"> gewest seien </w:t>
      </w:r>
      <w:proofErr w:type="spellStart"/>
      <w:r>
        <w:t>irer</w:t>
      </w:r>
      <w:proofErr w:type="spellEnd"/>
      <w:r>
        <w:t xml:space="preserve"> </w:t>
      </w:r>
      <w:proofErr w:type="spellStart"/>
      <w:r>
        <w:t>verstoerunge</w:t>
      </w:r>
      <w:proofErr w:type="spellEnd"/>
      <w:r>
        <w:t xml:space="preserve"> / welche Gott vorlangst den </w:t>
      </w:r>
      <w:proofErr w:type="spellStart"/>
      <w:r>
        <w:t>unbusferttigen</w:t>
      </w:r>
      <w:proofErr w:type="spellEnd"/>
      <w:r>
        <w:t xml:space="preserve"> </w:t>
      </w:r>
      <w:proofErr w:type="spellStart"/>
      <w:r>
        <w:t>gedrewet</w:t>
      </w:r>
      <w:proofErr w:type="spellEnd"/>
      <w:r>
        <w:t xml:space="preserve"> hatte / zu welchen auch die </w:t>
      </w:r>
      <w:proofErr w:type="spellStart"/>
      <w:r>
        <w:t>verheissung</w:t>
      </w:r>
      <w:proofErr w:type="spellEnd"/>
      <w:r>
        <w:t xml:space="preserve"> des gelobten Landes </w:t>
      </w:r>
      <w:proofErr w:type="spellStart"/>
      <w:r>
        <w:t>halffe</w:t>
      </w:r>
      <w:proofErr w:type="spellEnd"/>
      <w:r>
        <w:t xml:space="preserve">. </w:t>
      </w:r>
    </w:p>
    <w:p w14:paraId="61B0AC31" w14:textId="77777777" w:rsidR="00A20E90" w:rsidRDefault="00A20E90" w:rsidP="00A20E90">
      <w:pPr>
        <w:pStyle w:val="StandardWeb"/>
      </w:pPr>
      <w:proofErr w:type="spellStart"/>
      <w:r>
        <w:t>Geprediget</w:t>
      </w:r>
      <w:proofErr w:type="spellEnd"/>
      <w:r>
        <w:t xml:space="preserve"> im Sterben zu </w:t>
      </w:r>
      <w:proofErr w:type="spellStart"/>
      <w:r>
        <w:t>Marpurg</w:t>
      </w:r>
      <w:proofErr w:type="spellEnd"/>
      <w:r>
        <w:t xml:space="preserve"> 1542. Geschrieben zu </w:t>
      </w:r>
      <w:proofErr w:type="spellStart"/>
      <w:r>
        <w:t>Luebeck</w:t>
      </w:r>
      <w:proofErr w:type="spellEnd"/>
      <w:r>
        <w:t xml:space="preserve"> 1550. </w:t>
      </w:r>
    </w:p>
    <w:p w14:paraId="51CAB5CE" w14:textId="77777777" w:rsidR="00A20E90" w:rsidRDefault="00A20E90" w:rsidP="00A20E90">
      <w:pPr>
        <w:pStyle w:val="StandardWeb"/>
      </w:pPr>
      <w:r>
        <w:t xml:space="preserve">Gedruckt durch Georgen </w:t>
      </w:r>
      <w:proofErr w:type="spellStart"/>
      <w:r>
        <w:t>Richolff</w:t>
      </w:r>
      <w:proofErr w:type="spellEnd"/>
      <w:r>
        <w:t xml:space="preserve">. </w:t>
      </w:r>
      <w:proofErr w:type="spellStart"/>
      <w:r>
        <w:t>M.D.LI</w:t>
      </w:r>
      <w:proofErr w:type="spellEnd"/>
      <w:r>
        <w:t xml:space="preserve">. </w:t>
      </w:r>
    </w:p>
    <w:p w14:paraId="68AD9027" w14:textId="77777777" w:rsidR="00A20E90" w:rsidRDefault="00A20E90" w:rsidP="00A20E90">
      <w:pPr>
        <w:pStyle w:val="StandardWeb"/>
      </w:pPr>
      <w:r>
        <w:rPr>
          <w:rStyle w:val="HTMLCode"/>
        </w:rPr>
        <w:t>Aus dem Original abgeschrieben</w:t>
      </w:r>
      <w:r>
        <w:t xml:space="preserve"> </w:t>
      </w:r>
    </w:p>
    <w:p w14:paraId="460F3DBD" w14:textId="1249A600" w:rsidR="00BD71A4" w:rsidRDefault="00BD71A4">
      <w:pPr>
        <w:spacing w:after="0" w:line="240" w:lineRule="auto"/>
      </w:pPr>
    </w:p>
    <w:p w14:paraId="51C06143" w14:textId="77777777" w:rsidR="00BD71A4" w:rsidRDefault="00BD71A4">
      <w:pPr>
        <w:spacing w:after="0" w:line="240" w:lineRule="auto"/>
        <w:rPr>
          <w:rFonts w:eastAsia="Times New Roman"/>
          <w:b/>
          <w:bCs/>
          <w:color w:val="000000"/>
          <w:kern w:val="36"/>
          <w:sz w:val="36"/>
          <w:szCs w:val="48"/>
          <w:lang w:eastAsia="de-DE"/>
        </w:rPr>
      </w:pPr>
      <w:r>
        <w:br w:type="page"/>
      </w:r>
    </w:p>
    <w:p w14:paraId="5C602CDE" w14:textId="77777777" w:rsidR="00D5498D" w:rsidRPr="00D5498D" w:rsidRDefault="00D5498D" w:rsidP="008E63BE">
      <w:pPr>
        <w:pStyle w:val="berschrift1"/>
      </w:pPr>
      <w:r w:rsidRPr="00D5498D">
        <w:t>Quellen:</w:t>
      </w:r>
    </w:p>
    <w:p w14:paraId="70A61F3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00816F0" w14:textId="77777777" w:rsidR="00BD71A4" w:rsidRDefault="001C4A00"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164B135" w14:textId="77777777" w:rsidR="00BD71A4" w:rsidRDefault="001C4A00"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EEF04B0" w14:textId="77777777" w:rsidR="00BD71A4" w:rsidRDefault="001C4A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293A3E3" w14:textId="77777777" w:rsidR="00BD71A4" w:rsidRDefault="001C4A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5030E0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13E4F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7EBD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F41327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3397A96" w14:textId="77777777" w:rsidR="00082307" w:rsidRDefault="00BD71A4" w:rsidP="00BD71A4">
      <w:pPr>
        <w:pStyle w:val="berschrift1"/>
      </w:pPr>
      <w:r>
        <w:t>Spendenaufruf</w:t>
      </w:r>
    </w:p>
    <w:p w14:paraId="0F209C4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118ADE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AD379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DDFE82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1DA718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441C247" w14:textId="77777777" w:rsidR="00BD71A4" w:rsidRDefault="001C4A00"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9C6D1C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B6B34D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AD6B2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9826B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5DCE9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AF2"/>
    <w:rsid w:val="000700B0"/>
    <w:rsid w:val="00082307"/>
    <w:rsid w:val="000C66E5"/>
    <w:rsid w:val="000D088F"/>
    <w:rsid w:val="00122BD9"/>
    <w:rsid w:val="001C4A00"/>
    <w:rsid w:val="001F54C4"/>
    <w:rsid w:val="0022039F"/>
    <w:rsid w:val="00272484"/>
    <w:rsid w:val="00297F83"/>
    <w:rsid w:val="002E6D11"/>
    <w:rsid w:val="00381C0C"/>
    <w:rsid w:val="00537F59"/>
    <w:rsid w:val="00636F93"/>
    <w:rsid w:val="007166CE"/>
    <w:rsid w:val="00737EF6"/>
    <w:rsid w:val="00753AF2"/>
    <w:rsid w:val="00760119"/>
    <w:rsid w:val="007E1779"/>
    <w:rsid w:val="0083667B"/>
    <w:rsid w:val="008D7463"/>
    <w:rsid w:val="008E417E"/>
    <w:rsid w:val="008E63BE"/>
    <w:rsid w:val="00A20E90"/>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C924"/>
  <w15:chartTrackingRefBased/>
  <w15:docId w15:val="{F52CE32C-7190-4428-97F7-D43ECF60C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A20E90"/>
    <w:rPr>
      <w:i/>
      <w:iCs/>
    </w:rPr>
  </w:style>
  <w:style w:type="character" w:styleId="HTMLCode">
    <w:name w:val="HTML Code"/>
    <w:basedOn w:val="Absatz-Standardschriftart"/>
    <w:uiPriority w:val="99"/>
    <w:semiHidden/>
    <w:unhideWhenUsed/>
    <w:rsid w:val="00A20E9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2429340">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67951439">
      <w:bodyDiv w:val="1"/>
      <w:marLeft w:val="0"/>
      <w:marRight w:val="0"/>
      <w:marTop w:val="0"/>
      <w:marBottom w:val="0"/>
      <w:divBdr>
        <w:top w:val="none" w:sz="0" w:space="0" w:color="auto"/>
        <w:left w:val="none" w:sz="0" w:space="0" w:color="auto"/>
        <w:bottom w:val="none" w:sz="0" w:space="0" w:color="auto"/>
        <w:right w:val="none" w:sz="0" w:space="0" w:color="auto"/>
      </w:divBdr>
      <w:divsChild>
        <w:div w:id="1229340968">
          <w:marLeft w:val="0"/>
          <w:marRight w:val="0"/>
          <w:marTop w:val="0"/>
          <w:marBottom w:val="0"/>
          <w:divBdr>
            <w:top w:val="none" w:sz="0" w:space="0" w:color="auto"/>
            <w:left w:val="none" w:sz="0" w:space="0" w:color="auto"/>
            <w:bottom w:val="none" w:sz="0" w:space="0" w:color="auto"/>
            <w:right w:val="none" w:sz="0" w:space="0" w:color="auto"/>
          </w:divBdr>
        </w:div>
        <w:div w:id="1205750311">
          <w:marLeft w:val="0"/>
          <w:marRight w:val="0"/>
          <w:marTop w:val="0"/>
          <w:marBottom w:val="0"/>
          <w:divBdr>
            <w:top w:val="none" w:sz="0" w:space="0" w:color="auto"/>
            <w:left w:val="none" w:sz="0" w:space="0" w:color="auto"/>
            <w:bottom w:val="none" w:sz="0" w:space="0" w:color="auto"/>
            <w:right w:val="none" w:sz="0" w:space="0" w:color="auto"/>
          </w:divBdr>
        </w:div>
        <w:div w:id="1296763656">
          <w:marLeft w:val="0"/>
          <w:marRight w:val="0"/>
          <w:marTop w:val="0"/>
          <w:marBottom w:val="0"/>
          <w:divBdr>
            <w:top w:val="none" w:sz="0" w:space="0" w:color="auto"/>
            <w:left w:val="none" w:sz="0" w:space="0" w:color="auto"/>
            <w:bottom w:val="none" w:sz="0" w:space="0" w:color="auto"/>
            <w:right w:val="none" w:sz="0" w:space="0" w:color="auto"/>
          </w:divBdr>
        </w:div>
        <w:div w:id="1249122635">
          <w:marLeft w:val="0"/>
          <w:marRight w:val="0"/>
          <w:marTop w:val="0"/>
          <w:marBottom w:val="0"/>
          <w:divBdr>
            <w:top w:val="none" w:sz="0" w:space="0" w:color="auto"/>
            <w:left w:val="none" w:sz="0" w:space="0" w:color="auto"/>
            <w:bottom w:val="none" w:sz="0" w:space="0" w:color="auto"/>
            <w:right w:val="none" w:sz="0" w:space="0" w:color="auto"/>
          </w:divBdr>
        </w:div>
        <w:div w:id="1825194025">
          <w:marLeft w:val="0"/>
          <w:marRight w:val="0"/>
          <w:marTop w:val="0"/>
          <w:marBottom w:val="0"/>
          <w:divBdr>
            <w:top w:val="none" w:sz="0" w:space="0" w:color="auto"/>
            <w:left w:val="none" w:sz="0" w:space="0" w:color="auto"/>
            <w:bottom w:val="none" w:sz="0" w:space="0" w:color="auto"/>
            <w:right w:val="none" w:sz="0" w:space="0" w:color="auto"/>
          </w:divBdr>
        </w:div>
        <w:div w:id="1991981922">
          <w:marLeft w:val="0"/>
          <w:marRight w:val="0"/>
          <w:marTop w:val="0"/>
          <w:marBottom w:val="0"/>
          <w:divBdr>
            <w:top w:val="none" w:sz="0" w:space="0" w:color="auto"/>
            <w:left w:val="none" w:sz="0" w:space="0" w:color="auto"/>
            <w:bottom w:val="none" w:sz="0" w:space="0" w:color="auto"/>
            <w:right w:val="none" w:sz="0" w:space="0" w:color="auto"/>
          </w:divBdr>
        </w:div>
        <w:div w:id="657344195">
          <w:marLeft w:val="0"/>
          <w:marRight w:val="0"/>
          <w:marTop w:val="0"/>
          <w:marBottom w:val="0"/>
          <w:divBdr>
            <w:top w:val="none" w:sz="0" w:space="0" w:color="auto"/>
            <w:left w:val="none" w:sz="0" w:space="0" w:color="auto"/>
            <w:bottom w:val="none" w:sz="0" w:space="0" w:color="auto"/>
            <w:right w:val="none" w:sz="0" w:space="0" w:color="auto"/>
          </w:divBdr>
        </w:div>
        <w:div w:id="1160148749">
          <w:marLeft w:val="0"/>
          <w:marRight w:val="0"/>
          <w:marTop w:val="0"/>
          <w:marBottom w:val="0"/>
          <w:divBdr>
            <w:top w:val="none" w:sz="0" w:space="0" w:color="auto"/>
            <w:left w:val="none" w:sz="0" w:space="0" w:color="auto"/>
            <w:bottom w:val="none" w:sz="0" w:space="0" w:color="auto"/>
            <w:right w:val="none" w:sz="0" w:space="0" w:color="auto"/>
          </w:divBdr>
        </w:div>
        <w:div w:id="1381249233">
          <w:marLeft w:val="0"/>
          <w:marRight w:val="0"/>
          <w:marTop w:val="0"/>
          <w:marBottom w:val="0"/>
          <w:divBdr>
            <w:top w:val="none" w:sz="0" w:space="0" w:color="auto"/>
            <w:left w:val="none" w:sz="0" w:space="0" w:color="auto"/>
            <w:bottom w:val="none" w:sz="0" w:space="0" w:color="auto"/>
            <w:right w:val="none" w:sz="0" w:space="0" w:color="auto"/>
          </w:divBdr>
        </w:div>
        <w:div w:id="1194884394">
          <w:marLeft w:val="0"/>
          <w:marRight w:val="0"/>
          <w:marTop w:val="0"/>
          <w:marBottom w:val="0"/>
          <w:divBdr>
            <w:top w:val="none" w:sz="0" w:space="0" w:color="auto"/>
            <w:left w:val="none" w:sz="0" w:space="0" w:color="auto"/>
            <w:bottom w:val="none" w:sz="0" w:space="0" w:color="auto"/>
            <w:right w:val="none" w:sz="0" w:space="0" w:color="auto"/>
          </w:divBdr>
        </w:div>
        <w:div w:id="1489832899">
          <w:marLeft w:val="0"/>
          <w:marRight w:val="0"/>
          <w:marTop w:val="0"/>
          <w:marBottom w:val="0"/>
          <w:divBdr>
            <w:top w:val="none" w:sz="0" w:space="0" w:color="auto"/>
            <w:left w:val="none" w:sz="0" w:space="0" w:color="auto"/>
            <w:bottom w:val="none" w:sz="0" w:space="0" w:color="auto"/>
            <w:right w:val="none" w:sz="0" w:space="0" w:color="auto"/>
          </w:divBdr>
        </w:div>
        <w:div w:id="1023282826">
          <w:marLeft w:val="0"/>
          <w:marRight w:val="0"/>
          <w:marTop w:val="0"/>
          <w:marBottom w:val="0"/>
          <w:divBdr>
            <w:top w:val="none" w:sz="0" w:space="0" w:color="auto"/>
            <w:left w:val="none" w:sz="0" w:space="0" w:color="auto"/>
            <w:bottom w:val="none" w:sz="0" w:space="0" w:color="auto"/>
            <w:right w:val="none" w:sz="0" w:space="0" w:color="auto"/>
          </w:divBdr>
        </w:div>
        <w:div w:id="1032613949">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22</Pages>
  <Words>9896</Words>
  <Characters>62352</Characters>
  <Application>Microsoft Office Word</Application>
  <DocSecurity>0</DocSecurity>
  <Lines>519</Lines>
  <Paragraphs>144</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72104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der Eherne Schlangen die Mose auffricht</dc:title>
  <dc:subject/>
  <dc:creator>Draconites, Johannes</dc:creator>
  <cp:keywords/>
  <dc:description/>
  <cp:lastModifiedBy>webmaster@glaubensstimme.de</cp:lastModifiedBy>
  <cp:revision>3</cp:revision>
  <dcterms:created xsi:type="dcterms:W3CDTF">2021-11-21T15:29:00Z</dcterms:created>
  <dcterms:modified xsi:type="dcterms:W3CDTF">2021-11-21T19:23:00Z</dcterms:modified>
  <dc:language>de</dc:language>
</cp:coreProperties>
</file>